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FB2CC" w14:textId="3AFD878D" w:rsidR="007166CE" w:rsidRDefault="001925D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B45F8CD" wp14:editId="5AB46606">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32B3E90" w14:textId="77777777" w:rsidR="00493B65" w:rsidRDefault="007166CE" w:rsidP="00493B65">
      <w:pPr>
        <w:pStyle w:val="berschrift1"/>
      </w:pPr>
      <w:r>
        <w:br w:type="page"/>
      </w:r>
      <w:r w:rsidR="00493B65">
        <w:lastRenderedPageBreak/>
        <w:t>Vorwort</w:t>
      </w:r>
    </w:p>
    <w:p w14:paraId="7D0BD6ED"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4A414047" w14:textId="77777777" w:rsidR="00384893" w:rsidRDefault="00384893" w:rsidP="00493B65">
      <w:r>
        <w:t xml:space="preserve">Mittlerweile ist eine Reihe neues Material dazugekommen – Zeit, eine neue Auflage zu starten. </w:t>
      </w:r>
    </w:p>
    <w:p w14:paraId="444BB923"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280A4949" w14:textId="77777777" w:rsidR="00384893" w:rsidRDefault="00CC7CA7" w:rsidP="00493B65">
      <w:r>
        <w:t>„</w:t>
      </w:r>
      <w:r w:rsidR="00384893" w:rsidRPr="00CC7CA7">
        <w:rPr>
          <w:i/>
          <w:iCs/>
        </w:rPr>
        <w:t xml:space="preserve">So wie die Sonne alljährlich aufs </w:t>
      </w:r>
      <w:proofErr w:type="gramStart"/>
      <w:r w:rsidR="00384893" w:rsidRPr="00CC7CA7">
        <w:rPr>
          <w:i/>
          <w:iCs/>
        </w:rPr>
        <w:t>neue</w:t>
      </w:r>
      <w:proofErr w:type="gramEnd"/>
      <w:r w:rsidR="00384893" w:rsidRPr="00CC7CA7">
        <w:rPr>
          <w:i/>
          <w:iCs/>
        </w:rPr>
        <w:t xml:space="preserv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2DAA39A1"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7671B398"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0303D3D2" w14:textId="77777777" w:rsidR="00493B65" w:rsidRDefault="00493B65" w:rsidP="00493B65">
      <w:r>
        <w:t>Gruß &amp; Segen,</w:t>
      </w:r>
    </w:p>
    <w:p w14:paraId="44E1CDAB" w14:textId="77777777" w:rsidR="007166CE" w:rsidRDefault="00493B65" w:rsidP="00493B65">
      <w:r>
        <w:t>Andreas</w:t>
      </w:r>
    </w:p>
    <w:p w14:paraId="259C03A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050079C" w14:textId="77777777" w:rsidR="00C1008A" w:rsidRDefault="00C1008A" w:rsidP="001925D6">
      <w:pPr>
        <w:pStyle w:val="berschrift1"/>
      </w:pPr>
      <w:r>
        <w:lastRenderedPageBreak/>
        <w:t>6 nach Epiphanias</w:t>
      </w:r>
    </w:p>
    <w:p w14:paraId="1940A1FF" w14:textId="77777777" w:rsidR="00C1008A" w:rsidRPr="00686684" w:rsidRDefault="00C1008A" w:rsidP="001925D6">
      <w:pPr>
        <w:pStyle w:val="berschrift1"/>
      </w:pPr>
      <w:r w:rsidRPr="00686684">
        <w:t>Ahlfeld, Johann Friedrich - Die Verklärung der Gläubigen.</w:t>
      </w:r>
    </w:p>
    <w:p w14:paraId="5F938190"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Die Gnade unseres Herrn und Heilandes Jesu Christi, die Liebe Gottes des Vaters, und die Gemeinschaft des </w:t>
      </w:r>
      <w:r>
        <w:rPr>
          <w:rFonts w:eastAsia="Times New Roman"/>
          <w:szCs w:val="24"/>
          <w:lang w:eastAsia="de-DE"/>
        </w:rPr>
        <w:t>H</w:t>
      </w:r>
      <w:r w:rsidRPr="00686684">
        <w:rPr>
          <w:rFonts w:eastAsia="Times New Roman"/>
          <w:szCs w:val="24"/>
          <w:lang w:eastAsia="de-DE"/>
        </w:rPr>
        <w:t xml:space="preserve">eiligen Geistes sei mit euch Allen. Amen. </w:t>
      </w:r>
    </w:p>
    <w:p w14:paraId="38DE55EC"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Text: Ev. Matth. 17,1-9. </w:t>
      </w:r>
      <w:r w:rsidRPr="00686684">
        <w:rPr>
          <w:rFonts w:eastAsia="Times New Roman"/>
          <w:szCs w:val="24"/>
          <w:lang w:eastAsia="de-DE"/>
        </w:rPr>
        <w:br/>
      </w:r>
      <w:r w:rsidRPr="00686684">
        <w:rPr>
          <w:rFonts w:eastAsia="Times New Roman"/>
          <w:b/>
          <w:bCs/>
          <w:szCs w:val="24"/>
          <w:lang w:eastAsia="de-DE"/>
        </w:rPr>
        <w:t xml:space="preserve">Und nach sechs Tagen nahm Jesus zu sich </w:t>
      </w:r>
      <w:proofErr w:type="spellStart"/>
      <w:r w:rsidRPr="00686684">
        <w:rPr>
          <w:rFonts w:eastAsia="Times New Roman"/>
          <w:b/>
          <w:bCs/>
          <w:szCs w:val="24"/>
          <w:lang w:eastAsia="de-DE"/>
        </w:rPr>
        <w:t>Petrum</w:t>
      </w:r>
      <w:proofErr w:type="spellEnd"/>
      <w:r w:rsidRPr="00686684">
        <w:rPr>
          <w:rFonts w:eastAsia="Times New Roman"/>
          <w:b/>
          <w:bCs/>
          <w:szCs w:val="24"/>
          <w:lang w:eastAsia="de-DE"/>
        </w:rPr>
        <w:t xml:space="preserve"> und </w:t>
      </w:r>
      <w:proofErr w:type="spellStart"/>
      <w:r w:rsidRPr="00686684">
        <w:rPr>
          <w:rFonts w:eastAsia="Times New Roman"/>
          <w:b/>
          <w:bCs/>
          <w:szCs w:val="24"/>
          <w:lang w:eastAsia="de-DE"/>
        </w:rPr>
        <w:t>Jakobum</w:t>
      </w:r>
      <w:proofErr w:type="spellEnd"/>
      <w:r w:rsidRPr="00686684">
        <w:rPr>
          <w:rFonts w:eastAsia="Times New Roman"/>
          <w:b/>
          <w:bCs/>
          <w:szCs w:val="24"/>
          <w:lang w:eastAsia="de-DE"/>
        </w:rPr>
        <w:t xml:space="preserve"> und </w:t>
      </w:r>
      <w:proofErr w:type="spellStart"/>
      <w:r w:rsidRPr="00686684">
        <w:rPr>
          <w:rFonts w:eastAsia="Times New Roman"/>
          <w:b/>
          <w:bCs/>
          <w:szCs w:val="24"/>
          <w:lang w:eastAsia="de-DE"/>
        </w:rPr>
        <w:t>Johannem</w:t>
      </w:r>
      <w:proofErr w:type="spellEnd"/>
      <w:r w:rsidRPr="00686684">
        <w:rPr>
          <w:rFonts w:eastAsia="Times New Roman"/>
          <w:b/>
          <w:bCs/>
          <w:szCs w:val="24"/>
          <w:lang w:eastAsia="de-DE"/>
        </w:rPr>
        <w:t xml:space="preserve">, seinen Bruder, und führte sie beiseite auf einen hohen Berg, Und ward verkläret vor ihnen, und sein Angesicht leuchtete wie die Sonne, und seine Kleider wurden weiß, als ein Licht. Und siehe, da erschienen ihnen Moses und Elias, die redeten mit ihm. Petrus aber antwortete und sprach zu Jesu: Herr, hier ist gut sein; willst du, so wollen wir hier drei Hütten machen, dir eine, </w:t>
      </w:r>
      <w:proofErr w:type="spellStart"/>
      <w:r w:rsidRPr="00686684">
        <w:rPr>
          <w:rFonts w:eastAsia="Times New Roman"/>
          <w:b/>
          <w:bCs/>
          <w:szCs w:val="24"/>
          <w:lang w:eastAsia="de-DE"/>
        </w:rPr>
        <w:t>Mosi</w:t>
      </w:r>
      <w:proofErr w:type="spellEnd"/>
      <w:r w:rsidRPr="00686684">
        <w:rPr>
          <w:rFonts w:eastAsia="Times New Roman"/>
          <w:b/>
          <w:bCs/>
          <w:szCs w:val="24"/>
          <w:lang w:eastAsia="de-DE"/>
        </w:rPr>
        <w:t xml:space="preserve"> eine, und Elias eine. Da er noch also redete, siehe, da überschattete sie eine lichte Wolke, Und siehe, eine Stimme aus der Wolke sprach: Dies ist mein lieber Sohn, an welchem ich Wohlgefallen habe, den sollt ihr hören! Da das die Jünger hörten, fielen sie auf ihr Angesicht und erschraken sehr. Jesus aber trat zu ihnen, rührte sie an und sprach: Stehet auf und fürchtet euch nicht. Da sie aber ihre Augen aufhoben, sahen sie niemand, denn Jesus allein. Und da sie vom Berge herab gingen, da gebot ihnen Jesus und sprach: Ihr sollt dies Gesicht niemand sagen, bis des Menschen Sohn von den Toten auferstanden ist. </w:t>
      </w:r>
    </w:p>
    <w:p w14:paraId="44931E45"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In Christo Jesu geliebte Freunde. Es ist heute der sechste, der letzte Sonntag nach dem Feste der Erscheinung unseres Herrn Jesu Christi. Selten wird dieser Tag begangen, selten kommt dies Evangelium an die Reihe. Nur wenn das Osterfest </w:t>
      </w:r>
      <w:proofErr w:type="spellStart"/>
      <w:r w:rsidRPr="00686684">
        <w:rPr>
          <w:rFonts w:eastAsia="Times New Roman"/>
          <w:szCs w:val="24"/>
          <w:lang w:eastAsia="de-DE"/>
        </w:rPr>
        <w:t>so weit</w:t>
      </w:r>
      <w:proofErr w:type="spellEnd"/>
      <w:r w:rsidRPr="00686684">
        <w:rPr>
          <w:rFonts w:eastAsia="Times New Roman"/>
          <w:szCs w:val="24"/>
          <w:lang w:eastAsia="de-DE"/>
        </w:rPr>
        <w:t xml:space="preserve"> hinausliegt wie in diesem Jahre, wird gepredigt von der Verklärung Jesu Christi. Es ist aber dies Evangelium ein hohes, wunderbares Feststück in dem Leben Jesu. Wer mag dasselbe ergründen, wer mag es ganz auslegen! Wir haben ja im eignen Leben noch so wenig Verwandtes erfahren. Doch gibt schon das, was wir davon erfassen, für unsere Zeit überaus reichen Stoff, sie zurecht zu weisen und auf den richtigen Weg zu bringen. Ja, für unsere Zeit! In keiner andern Zeit nämlich ist so viel gefragt, wer Christus gewesen sei, als in diesen Tagen. Wenn wir alle Antworten auf die Frage: </w:t>
      </w:r>
      <w:r>
        <w:rPr>
          <w:rFonts w:eastAsia="Times New Roman"/>
          <w:szCs w:val="24"/>
          <w:lang w:eastAsia="de-DE"/>
        </w:rPr>
        <w:t>„</w:t>
      </w:r>
      <w:r w:rsidRPr="00686684">
        <w:rPr>
          <w:rFonts w:eastAsia="Times New Roman"/>
          <w:szCs w:val="24"/>
          <w:lang w:eastAsia="de-DE"/>
        </w:rPr>
        <w:t>Wer sagen die Leute, dass des Menschen Sohn sei?</w:t>
      </w:r>
      <w:r>
        <w:rPr>
          <w:rFonts w:eastAsia="Times New Roman"/>
          <w:szCs w:val="24"/>
          <w:lang w:eastAsia="de-DE"/>
        </w:rPr>
        <w:t>“</w:t>
      </w:r>
      <w:r w:rsidRPr="00686684">
        <w:rPr>
          <w:rFonts w:eastAsia="Times New Roman"/>
          <w:szCs w:val="24"/>
          <w:lang w:eastAsia="de-DE"/>
        </w:rPr>
        <w:t xml:space="preserve"> aufstellen könnten, so möchten sie dastehen wie eine hohe Leiter, die mit ihrer Spitze in den Himmel reichet, und die mit ihrem Fuße in der Erde, ja unter der Erde stehet. Denn während die Gläubigen der evangelischen Kirche mit der Schrift und mit den Bekenntnissen lehren, dass Jesus Christus sei wahrhaftiger Gott vom Vater in Ewigkeit geboren, und auch wahrhaftiger Mensch von der Jungfrau Maria geboren, halten Andere in den verschiedensten Abstufungen anders von ihm. Etlichen soll er ein hoher Engel, ein Mittelding zwischen Gott und Menschen gewesen sein. Andere wollen in ihm einen ausgezeichneten Weisen, aber nur einen Menschen erkennen. Und wieder </w:t>
      </w:r>
      <w:proofErr w:type="spellStart"/>
      <w:r w:rsidRPr="00686684">
        <w:rPr>
          <w:rFonts w:eastAsia="Times New Roman"/>
          <w:szCs w:val="24"/>
          <w:lang w:eastAsia="de-DE"/>
        </w:rPr>
        <w:t>Andere</w:t>
      </w:r>
      <w:proofErr w:type="spellEnd"/>
      <w:r w:rsidRPr="00686684">
        <w:rPr>
          <w:rFonts w:eastAsia="Times New Roman"/>
          <w:szCs w:val="24"/>
          <w:lang w:eastAsia="de-DE"/>
        </w:rPr>
        <w:t xml:space="preserve"> wollen ihm nicht einmal die Ehre eines ehrlichen Mannes lassen. Das sind die Füße und Stufen der Leiter, die unter der Erde stehen. - </w:t>
      </w:r>
    </w:p>
    <w:p w14:paraId="5AFD073E"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Schon bei seinen Lebzeiten bildeten sich die Leute verschiedene Urteile über seine Person. Etliche sprachen, er sei Johannes der Täufer; Andere, er sei Elias; Andere, er sei Jeremias oder der Propheten einer. Da fragt er seine Jünger: </w:t>
      </w:r>
      <w:r>
        <w:rPr>
          <w:rFonts w:eastAsia="Times New Roman"/>
          <w:szCs w:val="24"/>
          <w:lang w:eastAsia="de-DE"/>
        </w:rPr>
        <w:t>„</w:t>
      </w:r>
      <w:r w:rsidRPr="00686684">
        <w:rPr>
          <w:rFonts w:eastAsia="Times New Roman"/>
          <w:szCs w:val="24"/>
          <w:lang w:eastAsia="de-DE"/>
        </w:rPr>
        <w:t>Wer saget ihr, dass ich sei?</w:t>
      </w:r>
      <w:r>
        <w:rPr>
          <w:rFonts w:eastAsia="Times New Roman"/>
          <w:szCs w:val="24"/>
          <w:lang w:eastAsia="de-DE"/>
        </w:rPr>
        <w:t>“</w:t>
      </w:r>
      <w:r w:rsidRPr="00686684">
        <w:rPr>
          <w:rFonts w:eastAsia="Times New Roman"/>
          <w:szCs w:val="24"/>
          <w:lang w:eastAsia="de-DE"/>
        </w:rPr>
        <w:t xml:space="preserve"> Und es antwortet Simon Petrus: </w:t>
      </w:r>
      <w:r>
        <w:rPr>
          <w:rFonts w:eastAsia="Times New Roman"/>
          <w:szCs w:val="24"/>
          <w:lang w:eastAsia="de-DE"/>
        </w:rPr>
        <w:t>„</w:t>
      </w:r>
      <w:r w:rsidRPr="00686684">
        <w:rPr>
          <w:rFonts w:eastAsia="Times New Roman"/>
          <w:szCs w:val="24"/>
          <w:lang w:eastAsia="de-DE"/>
        </w:rPr>
        <w:t>Du bist Christus, des lebendigen Gottes Sohn.</w:t>
      </w:r>
      <w:r>
        <w:rPr>
          <w:rFonts w:eastAsia="Times New Roman"/>
          <w:szCs w:val="24"/>
          <w:lang w:eastAsia="de-DE"/>
        </w:rPr>
        <w:t>“</w:t>
      </w:r>
      <w:r w:rsidRPr="00686684">
        <w:rPr>
          <w:rFonts w:eastAsia="Times New Roman"/>
          <w:szCs w:val="24"/>
          <w:lang w:eastAsia="de-DE"/>
        </w:rPr>
        <w:t xml:space="preserve"> Christus sagt darauf nicht Ja und nicht Nein. Er gibt eine lebendigere Antwort: </w:t>
      </w:r>
      <w:r>
        <w:rPr>
          <w:rFonts w:eastAsia="Times New Roman"/>
          <w:szCs w:val="24"/>
          <w:lang w:eastAsia="de-DE"/>
        </w:rPr>
        <w:t>„</w:t>
      </w:r>
      <w:r w:rsidRPr="00686684">
        <w:rPr>
          <w:rFonts w:eastAsia="Times New Roman"/>
          <w:szCs w:val="24"/>
          <w:lang w:eastAsia="de-DE"/>
        </w:rPr>
        <w:t>Selig bist du, Simon, Jonas Sohn; denn Fleisch und Blut hat dir das nicht geoffenbart, sondern mein Vater im Himmel. Ich sage dir auch: Du bist Petrus, und auf diesen Felsen will ich bauen meine Gemeine, und die Pforten der Hölle sollen sie nicht überwältigen.</w:t>
      </w:r>
      <w:r>
        <w:rPr>
          <w:rFonts w:eastAsia="Times New Roman"/>
          <w:szCs w:val="24"/>
          <w:lang w:eastAsia="de-DE"/>
        </w:rPr>
        <w:t>“</w:t>
      </w:r>
      <w:r w:rsidRPr="00686684">
        <w:rPr>
          <w:rFonts w:eastAsia="Times New Roman"/>
          <w:szCs w:val="24"/>
          <w:lang w:eastAsia="de-DE"/>
        </w:rPr>
        <w:t xml:space="preserve"> Das ist sein großes Bekenntnis von ihm selber. Das </w:t>
      </w:r>
      <w:r w:rsidRPr="00686684">
        <w:rPr>
          <w:rFonts w:eastAsia="Times New Roman"/>
          <w:szCs w:val="24"/>
          <w:lang w:eastAsia="de-DE"/>
        </w:rPr>
        <w:lastRenderedPageBreak/>
        <w:t xml:space="preserve">ist sein eigen Zeugnis </w:t>
      </w:r>
      <w:proofErr w:type="gramStart"/>
      <w:r w:rsidRPr="00686684">
        <w:rPr>
          <w:rFonts w:eastAsia="Times New Roman"/>
          <w:szCs w:val="24"/>
          <w:lang w:eastAsia="de-DE"/>
        </w:rPr>
        <w:t>von seiner himmlischen Herkunft</w:t>
      </w:r>
      <w:proofErr w:type="gramEnd"/>
      <w:r w:rsidRPr="00686684">
        <w:rPr>
          <w:rFonts w:eastAsia="Times New Roman"/>
          <w:szCs w:val="24"/>
          <w:lang w:eastAsia="de-DE"/>
        </w:rPr>
        <w:t xml:space="preserve"> und Abstammung. Und wer ihn verleugnet als den eingeborenen Sohn Gottes, der macht ihn selbst zum Lügner. Er hat den Petrus </w:t>
      </w:r>
      <w:proofErr w:type="spellStart"/>
      <w:r w:rsidRPr="00686684">
        <w:rPr>
          <w:rFonts w:eastAsia="Times New Roman"/>
          <w:szCs w:val="24"/>
          <w:lang w:eastAsia="de-DE"/>
        </w:rPr>
        <w:t>selig gepriesen</w:t>
      </w:r>
      <w:proofErr w:type="spellEnd"/>
      <w:r w:rsidRPr="00686684">
        <w:rPr>
          <w:rFonts w:eastAsia="Times New Roman"/>
          <w:szCs w:val="24"/>
          <w:lang w:eastAsia="de-DE"/>
        </w:rPr>
        <w:t xml:space="preserve"> um dieses Bekenntnisses willen. Er hat auf dieses Bekenntnis, auf diesen Felsen seine Kirche gebaut. Er hat dies Bekenntnis beglaubigt mit seiner Verklärung. Er hat es beglaubigt, er wird es beglaubigen mit der Verklärung seiner Heiligen. O dass er es auch in uns täte! Dass er auch uns einen Blick tun ließe in die Herrlichkeit, die den Gläubigen dort bereitet ist! Ja Herr, du wollest es tun, damit uns deine Gnade rüste und stütze in dem Kampfe, der uns noch vorliegt. Amen. </w:t>
      </w:r>
    </w:p>
    <w:p w14:paraId="380BCEFC"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Wir entnehmen unserm Texte heute das Lehrstück: </w:t>
      </w:r>
    </w:p>
    <w:p w14:paraId="38105DE2"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Von der Verklärung der Gläubigen. </w:t>
      </w:r>
    </w:p>
    <w:p w14:paraId="66EE73C0"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Aus des Lebens Nöten rückt Gott sein Kind, </w:t>
      </w:r>
      <w:r w:rsidRPr="00686684">
        <w:rPr>
          <w:rFonts w:eastAsia="Times New Roman"/>
          <w:szCs w:val="24"/>
          <w:lang w:eastAsia="de-DE"/>
        </w:rPr>
        <w:br/>
        <w:t xml:space="preserve">Rückt es in die Klarheit, die der Sieger </w:t>
      </w:r>
      <w:proofErr w:type="spellStart"/>
      <w:r w:rsidRPr="00686684">
        <w:rPr>
          <w:rFonts w:eastAsia="Times New Roman"/>
          <w:szCs w:val="24"/>
          <w:lang w:eastAsia="de-DE"/>
        </w:rPr>
        <w:t>find't</w:t>
      </w:r>
      <w:proofErr w:type="spellEnd"/>
      <w:r w:rsidRPr="00686684">
        <w:rPr>
          <w:rFonts w:eastAsia="Times New Roman"/>
          <w:szCs w:val="24"/>
          <w:lang w:eastAsia="de-DE"/>
        </w:rPr>
        <w:t xml:space="preserve">. </w:t>
      </w:r>
      <w:r w:rsidRPr="00686684">
        <w:rPr>
          <w:rFonts w:eastAsia="Times New Roman"/>
          <w:szCs w:val="24"/>
          <w:lang w:eastAsia="de-DE"/>
        </w:rPr>
        <w:br/>
        <w:t xml:space="preserve">Dass es fröhlich glaub' an seinen Herrn und Gott </w:t>
      </w:r>
      <w:r w:rsidRPr="00686684">
        <w:rPr>
          <w:rFonts w:eastAsia="Times New Roman"/>
          <w:szCs w:val="24"/>
          <w:lang w:eastAsia="de-DE"/>
        </w:rPr>
        <w:br/>
        <w:t xml:space="preserve">Und die lichten Höhen nach der letzten Not. </w:t>
      </w:r>
    </w:p>
    <w:p w14:paraId="64DB85FB" w14:textId="77777777" w:rsidR="00C1008A" w:rsidRPr="00686684" w:rsidRDefault="00C1008A" w:rsidP="00C1008A">
      <w:pPr>
        <w:spacing w:before="100" w:beforeAutospacing="1" w:after="100" w:afterAutospacing="1" w:line="240" w:lineRule="auto"/>
        <w:outlineLvl w:val="1"/>
        <w:rPr>
          <w:rFonts w:eastAsia="Times New Roman"/>
          <w:b/>
          <w:bCs/>
          <w:sz w:val="36"/>
          <w:szCs w:val="36"/>
          <w:lang w:eastAsia="de-DE"/>
        </w:rPr>
      </w:pPr>
      <w:r w:rsidRPr="00686684">
        <w:rPr>
          <w:rFonts w:eastAsia="Times New Roman"/>
          <w:b/>
          <w:bCs/>
          <w:sz w:val="36"/>
          <w:szCs w:val="36"/>
          <w:lang w:eastAsia="de-DE"/>
        </w:rPr>
        <w:t>I.</w:t>
      </w:r>
    </w:p>
    <w:p w14:paraId="54AFEA57"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Etwas Großes musste in dem Herrn vorgehen. Sechs Tage nach jenem Gespräche mit den Jüngern und insonderheit mit Petro, nimmt Jesus zu sich </w:t>
      </w:r>
      <w:proofErr w:type="spellStart"/>
      <w:r w:rsidRPr="00686684">
        <w:rPr>
          <w:rFonts w:eastAsia="Times New Roman"/>
          <w:szCs w:val="24"/>
          <w:lang w:eastAsia="de-DE"/>
        </w:rPr>
        <w:t>Petrum</w:t>
      </w:r>
      <w:proofErr w:type="spellEnd"/>
      <w:r w:rsidRPr="00686684">
        <w:rPr>
          <w:rFonts w:eastAsia="Times New Roman"/>
          <w:szCs w:val="24"/>
          <w:lang w:eastAsia="de-DE"/>
        </w:rPr>
        <w:t xml:space="preserve">, </w:t>
      </w:r>
      <w:proofErr w:type="spellStart"/>
      <w:r w:rsidRPr="00686684">
        <w:rPr>
          <w:rFonts w:eastAsia="Times New Roman"/>
          <w:szCs w:val="24"/>
          <w:lang w:eastAsia="de-DE"/>
        </w:rPr>
        <w:t>Ja</w:t>
      </w:r>
      <w:r>
        <w:rPr>
          <w:rFonts w:eastAsia="Times New Roman"/>
          <w:szCs w:val="24"/>
          <w:lang w:eastAsia="de-DE"/>
        </w:rPr>
        <w:t>k</w:t>
      </w:r>
      <w:r w:rsidRPr="00686684">
        <w:rPr>
          <w:rFonts w:eastAsia="Times New Roman"/>
          <w:szCs w:val="24"/>
          <w:lang w:eastAsia="de-DE"/>
        </w:rPr>
        <w:t>obum</w:t>
      </w:r>
      <w:proofErr w:type="spellEnd"/>
      <w:r w:rsidRPr="00686684">
        <w:rPr>
          <w:rFonts w:eastAsia="Times New Roman"/>
          <w:szCs w:val="24"/>
          <w:lang w:eastAsia="de-DE"/>
        </w:rPr>
        <w:t xml:space="preserve"> und </w:t>
      </w:r>
      <w:proofErr w:type="spellStart"/>
      <w:r w:rsidRPr="00686684">
        <w:rPr>
          <w:rFonts w:eastAsia="Times New Roman"/>
          <w:szCs w:val="24"/>
          <w:lang w:eastAsia="de-DE"/>
        </w:rPr>
        <w:t>Johannem</w:t>
      </w:r>
      <w:proofErr w:type="spellEnd"/>
      <w:r w:rsidRPr="00686684">
        <w:rPr>
          <w:rFonts w:eastAsia="Times New Roman"/>
          <w:szCs w:val="24"/>
          <w:lang w:eastAsia="de-DE"/>
        </w:rPr>
        <w:t xml:space="preserve">. Nur in etlichen großen Stunden seines Lebens liest er aus der Schar der Apostel wiederum diese drei aus. Sie allein waren Zeugen, da er </w:t>
      </w:r>
      <w:proofErr w:type="spellStart"/>
      <w:r w:rsidRPr="00686684">
        <w:rPr>
          <w:rFonts w:eastAsia="Times New Roman"/>
          <w:szCs w:val="24"/>
          <w:lang w:eastAsia="de-DE"/>
        </w:rPr>
        <w:t>Jairi</w:t>
      </w:r>
      <w:proofErr w:type="spellEnd"/>
      <w:r w:rsidRPr="00686684">
        <w:rPr>
          <w:rFonts w:eastAsia="Times New Roman"/>
          <w:szCs w:val="24"/>
          <w:lang w:eastAsia="de-DE"/>
        </w:rPr>
        <w:t xml:space="preserve"> Töchterlein auferweckte. Sie allein waren Zeugen seines Kampfes in Gethsemane. Sie allein nimmt er jetzt zu sich. Warum sie allein? Wir möchten die Sch</w:t>
      </w:r>
      <w:r>
        <w:rPr>
          <w:rFonts w:eastAsia="Times New Roman"/>
          <w:szCs w:val="24"/>
          <w:lang w:eastAsia="de-DE"/>
        </w:rPr>
        <w:t>a</w:t>
      </w:r>
      <w:r w:rsidRPr="00686684">
        <w:rPr>
          <w:rFonts w:eastAsia="Times New Roman"/>
          <w:szCs w:val="24"/>
          <w:lang w:eastAsia="de-DE"/>
        </w:rPr>
        <w:t xml:space="preserve">r von Jesu Jüngern mit einer Schule vergleichen. Er hat eine reifere und eine unreifere Klasse. Diese drei waren die Geförderten im Glauben. Diese drei durfte er hineinschauen lassen in die tiefsten Geheimnisse seines Wesens. Wohl verstehen sie ihn auch noch nicht ganz. Aber sie hatten so viel Grund in sich, dass ein solcher Blick ihren Glauben nicht mehr verwirrte, sondern stärkte. Wenn wir hintreten an die tiefen Abgründe und Klüfte der Erde und hinunterschauen, so hat dies auf den Menschen eine doppelte Wirkung. Dem einen schwindelt und er verliert seine Gedanken. Der andere schaut fest hinunter und denkt an die Wunder, die Gott dort verborgen und beschlossen hat. Wenn die Starken hineinschauten in die Abgründe göttlicher Erbarmung und Herrlichkeit, die in dem Menschensohne beschlossen lagen, so ward ihr Glaube emporgetragen wie auf </w:t>
      </w:r>
      <w:proofErr w:type="spellStart"/>
      <w:r w:rsidRPr="00686684">
        <w:rPr>
          <w:rFonts w:eastAsia="Times New Roman"/>
          <w:szCs w:val="24"/>
          <w:lang w:eastAsia="de-DE"/>
        </w:rPr>
        <w:t>Adlersflügeln</w:t>
      </w:r>
      <w:proofErr w:type="spellEnd"/>
      <w:r w:rsidRPr="00686684">
        <w:rPr>
          <w:rFonts w:eastAsia="Times New Roman"/>
          <w:szCs w:val="24"/>
          <w:lang w:eastAsia="de-DE"/>
        </w:rPr>
        <w:t xml:space="preserve">. Wenn die Schwachen hineinschauten, konnten sie mit dem Wenigen, das sie hatten, diese Fülle nicht begreifen, nicht einmal ahnen. - </w:t>
      </w:r>
    </w:p>
    <w:p w14:paraId="7BBDE49E"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b/>
          <w:bCs/>
          <w:szCs w:val="24"/>
          <w:lang w:eastAsia="de-DE"/>
        </w:rPr>
        <w:t>Und Jesus führte die drei Jünger auf einen hohen Berg.</w:t>
      </w:r>
      <w:r w:rsidRPr="00686684">
        <w:rPr>
          <w:rFonts w:eastAsia="Times New Roman"/>
          <w:szCs w:val="24"/>
          <w:lang w:eastAsia="de-DE"/>
        </w:rPr>
        <w:t xml:space="preserve"> Welcher es gewesen ist, wissen wir nicht. Die Überlieferung nennt den Berg Tabor. Auch dies Hinaufführen auf den Berg deutet etwas Besonderes an. Auf einem Berge hat er gelitten, ist er gestorben, auf einem Berge ist er gen Himmel gefahren. Auf Bergen lagen zumeist die Tempel des Altertums, auch der Tempel zu Jerusalem auf dem Berge Zion. Ja die Berge wie die Türme sind recht eigentlich Fingerzeige gen Himmel. Die Berge sind recht eigentlich </w:t>
      </w:r>
      <w:proofErr w:type="spellStart"/>
      <w:r w:rsidRPr="00686684">
        <w:rPr>
          <w:rFonts w:eastAsia="Times New Roman"/>
          <w:szCs w:val="24"/>
          <w:lang w:eastAsia="de-DE"/>
        </w:rPr>
        <w:t>Betestätten</w:t>
      </w:r>
      <w:proofErr w:type="spellEnd"/>
      <w:r w:rsidRPr="00686684">
        <w:rPr>
          <w:rFonts w:eastAsia="Times New Roman"/>
          <w:szCs w:val="24"/>
          <w:lang w:eastAsia="de-DE"/>
        </w:rPr>
        <w:t xml:space="preserve">, und Jesus betete. - </w:t>
      </w:r>
    </w:p>
    <w:p w14:paraId="3EF87982"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b/>
          <w:bCs/>
          <w:szCs w:val="24"/>
          <w:lang w:eastAsia="de-DE"/>
        </w:rPr>
        <w:t>Da ward er verklärt vor ihnen.</w:t>
      </w:r>
      <w:r w:rsidRPr="00686684">
        <w:rPr>
          <w:rFonts w:eastAsia="Times New Roman"/>
          <w:szCs w:val="24"/>
          <w:lang w:eastAsia="de-DE"/>
        </w:rPr>
        <w:t xml:space="preserve"> Ihr wisset, Geliebte, dass sich sein Leben in zwei Stände teilet, in den Stand der Erniedrigung und in den Stand der Erhöhung. Er ward heraufgerückt aus dem Stande der Erniedrigung. Er stand an den Grenzen des Reichs der Herrlichkeit. Sein Angesicht leuchtete wie die Sonne. Erhoben war er über die Trauer, die er so oft um den schwachen Glauben seiner Jünger getrauert hat. Weggewischt waren die Tränen, die er um die </w:t>
      </w:r>
      <w:r w:rsidRPr="00686684">
        <w:rPr>
          <w:rFonts w:eastAsia="Times New Roman"/>
          <w:szCs w:val="24"/>
          <w:lang w:eastAsia="de-DE"/>
        </w:rPr>
        <w:lastRenderedPageBreak/>
        <w:t xml:space="preserve">alte verhärtete Stadt und über die Sünde aller Welt geweint hat. Er stand wieder da an den Perlentoren der ewigen Gottesstadt, wo er regiert als ein König aller Welten, wo er auch das Böse lenket zur Ehre Gottes, und wo sein eigen Leiden als der herrlichste Baustein dieser Ehre vorliegt. - Seine Kleider waren weiß als das Licht, oder wie Marcus schreibet, weiß wie Schnee, dass sie kein Färber auf Erden kann so weiß machen. Licht ist Gottes Kleid, das er anhat. In diese Herrlichkeit des Vaters sollte auch der Sohn wieder eingekleidet werden. Seinen </w:t>
      </w:r>
      <w:proofErr w:type="spellStart"/>
      <w:r w:rsidRPr="00686684">
        <w:rPr>
          <w:rFonts w:eastAsia="Times New Roman"/>
          <w:szCs w:val="24"/>
          <w:lang w:eastAsia="de-DE"/>
        </w:rPr>
        <w:t>ungenähten</w:t>
      </w:r>
      <w:proofErr w:type="spellEnd"/>
      <w:r w:rsidRPr="00686684">
        <w:rPr>
          <w:rFonts w:eastAsia="Times New Roman"/>
          <w:szCs w:val="24"/>
          <w:lang w:eastAsia="de-DE"/>
        </w:rPr>
        <w:t xml:space="preserve"> Rock sollen seine Henker bekommen. Der Vater hat ein anderes Ehrenkleid für den erhöhten Sohn.- </w:t>
      </w:r>
    </w:p>
    <w:p w14:paraId="5D5A50A8"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b/>
          <w:bCs/>
          <w:szCs w:val="24"/>
          <w:lang w:eastAsia="de-DE"/>
        </w:rPr>
        <w:t>Da erschienen ihm Moses und Elias, die redeten mit ihm.</w:t>
      </w:r>
      <w:r w:rsidRPr="00686684">
        <w:rPr>
          <w:rFonts w:eastAsia="Times New Roman"/>
          <w:szCs w:val="24"/>
          <w:lang w:eastAsia="de-DE"/>
        </w:rPr>
        <w:t xml:space="preserve"> Wie er hingerückt war an die Pforten der himmlischen Herrlichkeit, so erschienen ihm auch Bürger der himmlischen Herrlichkeit. Er stand hier in seiner rechten Umgebung. Nicht mehr Krüppel und Lahme und Blinde. Vor Gott gibt es keine Krüppel und Elenden mehr. Es waren die Männer, die ihm den Weg bereitet hatten. Moses hatte das Gesetz gegeben, dass es ein Zuchtmeister sei auf Christum. Elias war durch das Volk gezogen mit seiner Bußpredigt, die wie Feuer brannte, zu vertilgen die Dornen und Disteln der Sünde, die das Erbteil des Immanuel bedeckten. Beide hatten dagestanden als </w:t>
      </w:r>
      <w:proofErr w:type="spellStart"/>
      <w:r w:rsidRPr="00686684">
        <w:rPr>
          <w:rFonts w:eastAsia="Times New Roman"/>
          <w:szCs w:val="24"/>
          <w:lang w:eastAsia="de-DE"/>
        </w:rPr>
        <w:t>reisige</w:t>
      </w:r>
      <w:proofErr w:type="spellEnd"/>
      <w:r w:rsidRPr="00686684">
        <w:rPr>
          <w:rFonts w:eastAsia="Times New Roman"/>
          <w:szCs w:val="24"/>
          <w:lang w:eastAsia="de-DE"/>
        </w:rPr>
        <w:t xml:space="preserve"> Kämpfer gegen die Sünde. Aber sie hatten nur hie und da ein böses Gewächs niederhalten oder ausrotten können. Nun war der gekommen, der den ganzen Boden erneuerte, den guten Samen ausstreute. Sie redeten mit ihm von dem Ausgange, welchen er sollte erfüllen in Jerusalem. Sie redeten davon, wie der Stecken des Gesetzes zerbrochen, wie die Strafe getilgt werden sollte, wenn er unsere Krankheit trüge, wenn er auf sich nähme unser Joch, wenn er für uns gestraft und gemartert würde. Sie redeten davon, dass er das letzte und ganze Opfer sein würde, dass in ihm alle Opfer erfüllet würden, die Moses im Gesetz geboten hatte. Sie freuten sich auf den Tag, wie sich ein armer versprengter Kämpfer freuet auf die Ankunft seines Königs, dessen Fahnen der Sieg nie fehlet. Aber in dies Gespräch erscholl eine Stimme herein: </w:t>
      </w:r>
      <w:r>
        <w:rPr>
          <w:rFonts w:eastAsia="Times New Roman"/>
          <w:szCs w:val="24"/>
          <w:lang w:eastAsia="de-DE"/>
        </w:rPr>
        <w:t>„</w:t>
      </w:r>
      <w:r w:rsidRPr="00686684">
        <w:rPr>
          <w:rFonts w:eastAsia="Times New Roman"/>
          <w:szCs w:val="24"/>
          <w:lang w:eastAsia="de-DE"/>
        </w:rPr>
        <w:t>Dies ist mein lieber Sohn, an dem ich Wohlgefallen habe, den sollt ihr hören.</w:t>
      </w:r>
      <w:r>
        <w:rPr>
          <w:rFonts w:eastAsia="Times New Roman"/>
          <w:szCs w:val="24"/>
          <w:lang w:eastAsia="de-DE"/>
        </w:rPr>
        <w:t>“</w:t>
      </w:r>
      <w:r w:rsidRPr="00686684">
        <w:rPr>
          <w:rFonts w:eastAsia="Times New Roman"/>
          <w:szCs w:val="24"/>
          <w:lang w:eastAsia="de-DE"/>
        </w:rPr>
        <w:t xml:space="preserve"> Die Welt schilt ihn einen Samariter, die Welt sagt: </w:t>
      </w:r>
      <w:r>
        <w:rPr>
          <w:rFonts w:eastAsia="Times New Roman"/>
          <w:szCs w:val="24"/>
          <w:lang w:eastAsia="de-DE"/>
        </w:rPr>
        <w:t>„</w:t>
      </w:r>
      <w:r w:rsidRPr="00686684">
        <w:rPr>
          <w:rFonts w:eastAsia="Times New Roman"/>
          <w:szCs w:val="24"/>
          <w:lang w:eastAsia="de-DE"/>
        </w:rPr>
        <w:t>er hat den Teufel.</w:t>
      </w:r>
      <w:r>
        <w:rPr>
          <w:rFonts w:eastAsia="Times New Roman"/>
          <w:szCs w:val="24"/>
          <w:lang w:eastAsia="de-DE"/>
        </w:rPr>
        <w:t>“</w:t>
      </w:r>
      <w:r w:rsidRPr="00686684">
        <w:rPr>
          <w:rFonts w:eastAsia="Times New Roman"/>
          <w:szCs w:val="24"/>
          <w:lang w:eastAsia="de-DE"/>
        </w:rPr>
        <w:t xml:space="preserve"> Die Welt zweifelt und streitet hin und her, wer er sei. Aber der Vater bezeuget: </w:t>
      </w:r>
      <w:r>
        <w:rPr>
          <w:rFonts w:eastAsia="Times New Roman"/>
          <w:szCs w:val="24"/>
          <w:lang w:eastAsia="de-DE"/>
        </w:rPr>
        <w:t>„</w:t>
      </w:r>
      <w:r w:rsidRPr="00686684">
        <w:rPr>
          <w:rFonts w:eastAsia="Times New Roman"/>
          <w:szCs w:val="24"/>
          <w:lang w:eastAsia="de-DE"/>
        </w:rPr>
        <w:t>Dies ist mein lieber Sohn, an dem ich Wohlgefallen habe.</w:t>
      </w:r>
      <w:r>
        <w:rPr>
          <w:rFonts w:eastAsia="Times New Roman"/>
          <w:szCs w:val="24"/>
          <w:lang w:eastAsia="de-DE"/>
        </w:rPr>
        <w:t>“</w:t>
      </w:r>
      <w:r w:rsidRPr="00686684">
        <w:rPr>
          <w:rFonts w:eastAsia="Times New Roman"/>
          <w:szCs w:val="24"/>
          <w:lang w:eastAsia="de-DE"/>
        </w:rPr>
        <w:t xml:space="preserve"> Oft geschieht es, dass Kinder unter einander über </w:t>
      </w:r>
      <w:proofErr w:type="gramStart"/>
      <w:r w:rsidRPr="00686684">
        <w:rPr>
          <w:rFonts w:eastAsia="Times New Roman"/>
          <w:szCs w:val="24"/>
          <w:lang w:eastAsia="de-DE"/>
        </w:rPr>
        <w:t>irgend eine</w:t>
      </w:r>
      <w:proofErr w:type="gramEnd"/>
      <w:r w:rsidRPr="00686684">
        <w:rPr>
          <w:rFonts w:eastAsia="Times New Roman"/>
          <w:szCs w:val="24"/>
          <w:lang w:eastAsia="de-DE"/>
        </w:rPr>
        <w:t xml:space="preserve"> Frage hin und </w:t>
      </w:r>
      <w:proofErr w:type="spellStart"/>
      <w:r w:rsidRPr="00686684">
        <w:rPr>
          <w:rFonts w:eastAsia="Times New Roman"/>
          <w:szCs w:val="24"/>
          <w:lang w:eastAsia="de-DE"/>
        </w:rPr>
        <w:t>herstreiten</w:t>
      </w:r>
      <w:proofErr w:type="spellEnd"/>
      <w:r w:rsidRPr="00686684">
        <w:rPr>
          <w:rFonts w:eastAsia="Times New Roman"/>
          <w:szCs w:val="24"/>
          <w:lang w:eastAsia="de-DE"/>
        </w:rPr>
        <w:t xml:space="preserve">. Dieses will es besser wissen, und jenes auch. Nun tritt der Vater herein und erklärt ihnen die Wahrheit. Da schweigen sie alle. Alle beugen sich unter sein Wort, hier ist der Vater auch hereingetreten und hat sich erklärt über den wunderbaren Wasser. Er hat seine Abkunft und sein Wesen angegeben. Er hat der Welt ihre Stellung zu ihm angewiesen: </w:t>
      </w:r>
      <w:r>
        <w:rPr>
          <w:rFonts w:eastAsia="Times New Roman"/>
          <w:szCs w:val="24"/>
          <w:lang w:eastAsia="de-DE"/>
        </w:rPr>
        <w:t>„</w:t>
      </w:r>
      <w:r w:rsidRPr="00686684">
        <w:rPr>
          <w:rFonts w:eastAsia="Times New Roman"/>
          <w:szCs w:val="24"/>
          <w:lang w:eastAsia="de-DE"/>
        </w:rPr>
        <w:t>Den sollt ihr hören.</w:t>
      </w:r>
      <w:r>
        <w:rPr>
          <w:rFonts w:eastAsia="Times New Roman"/>
          <w:szCs w:val="24"/>
          <w:lang w:eastAsia="de-DE"/>
        </w:rPr>
        <w:t>“</w:t>
      </w:r>
      <w:r w:rsidRPr="00686684">
        <w:rPr>
          <w:rFonts w:eastAsia="Times New Roman"/>
          <w:szCs w:val="24"/>
          <w:lang w:eastAsia="de-DE"/>
        </w:rPr>
        <w:t xml:space="preserve"> Vor diesem Gottesworte sollten auch die Zweifel schweigen, sollten sich die Wellen des Streites legen. Nimmer wirst du's besser wissen</w:t>
      </w:r>
      <w:r>
        <w:rPr>
          <w:rFonts w:eastAsia="Times New Roman"/>
          <w:szCs w:val="24"/>
          <w:lang w:eastAsia="de-DE"/>
        </w:rPr>
        <w:t xml:space="preserve"> als</w:t>
      </w:r>
      <w:r w:rsidRPr="00686684">
        <w:rPr>
          <w:rFonts w:eastAsia="Times New Roman"/>
          <w:szCs w:val="24"/>
          <w:lang w:eastAsia="de-DE"/>
        </w:rPr>
        <w:t xml:space="preserve"> dein Gott, nimmer wirst du ihn zum Lügner machen. Menschenweisheit ist wie ein Schmetterling. Jeder Wind ändert seinen Flug. Jeder Platzregen schlägt ihm seine schönen Farben ab. In wenig Wochen nimmt er eine andere Gestalt an. Und wenn der Winter kommt, ist er nicht mehr da. - </w:t>
      </w:r>
    </w:p>
    <w:p w14:paraId="6CD53477"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In dieser letzten Epiphanie sehen die Jünger ihren Herrn an den Pforten seines himmlischen Reiches, Empfangen sie die Erklärung des Vaters über seinen Sohn. Mehr konnte in der Pilgerzeit nicht geschehen, ein festeres Siegel konnte ihrem Glauben und ihrem Hoffen nicht aufgedrückt werden. - </w:t>
      </w:r>
    </w:p>
    <w:p w14:paraId="4A4AA799"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Doch steigen wir herunter von den Taborhöhen. Kommen wir zu uns in unser armes Leben. Wir sind in Christo Gottes Kinder geworden. Wir sind Nachfolger dieses seines eingeborenen Sohnes. Das ist Christentum, dass der Christ eingepflanzt werde in das Wesen seines Herrn und Heilandes. Wer da saget, dass er in ihm bleibe, der soll wandeln gleich wie er gewandelt hat. Gibt es denn nun für den armen Menschen auch solche Verklärungen? O er braucht sie ja so nötig! Er muss ja wissen, dass er in Christo aus Gott geboren ist. Er muss wissen, wo er </w:t>
      </w:r>
      <w:r w:rsidRPr="00686684">
        <w:rPr>
          <w:rFonts w:eastAsia="Times New Roman"/>
          <w:szCs w:val="24"/>
          <w:lang w:eastAsia="de-DE"/>
        </w:rPr>
        <w:lastRenderedPageBreak/>
        <w:t xml:space="preserve">hingehöret und was er zu hoffen hat. Ja, auch dem Christen wird zuweilen die Herrlichkeit des Himmels gezeigt. Paulus ward entzückt in den dritten Himmel, in das Paradies. Er hörte unaussprechliche Worte, die kein Mensch sagen kann. Es ward ihm ein Blick in die Heimat aufgetan, dass er getrost seine Pilgerschaft vollende. </w:t>
      </w:r>
      <w:r>
        <w:rPr>
          <w:rFonts w:eastAsia="Times New Roman"/>
          <w:szCs w:val="24"/>
          <w:lang w:eastAsia="de-DE"/>
        </w:rPr>
        <w:t>„</w:t>
      </w:r>
      <w:r w:rsidRPr="00686684">
        <w:rPr>
          <w:rFonts w:eastAsia="Times New Roman"/>
          <w:szCs w:val="24"/>
          <w:lang w:eastAsia="de-DE"/>
        </w:rPr>
        <w:t>Aber,</w:t>
      </w:r>
      <w:r>
        <w:rPr>
          <w:rFonts w:eastAsia="Times New Roman"/>
          <w:szCs w:val="24"/>
          <w:lang w:eastAsia="de-DE"/>
        </w:rPr>
        <w:t>“</w:t>
      </w:r>
      <w:r w:rsidRPr="00686684">
        <w:rPr>
          <w:rFonts w:eastAsia="Times New Roman"/>
          <w:szCs w:val="24"/>
          <w:lang w:eastAsia="de-DE"/>
        </w:rPr>
        <w:t xml:space="preserve"> könntet ihr sagen, </w:t>
      </w:r>
      <w:r>
        <w:rPr>
          <w:rFonts w:eastAsia="Times New Roman"/>
          <w:szCs w:val="24"/>
          <w:lang w:eastAsia="de-DE"/>
        </w:rPr>
        <w:t>„</w:t>
      </w:r>
      <w:r w:rsidRPr="00686684">
        <w:rPr>
          <w:rFonts w:eastAsia="Times New Roman"/>
          <w:szCs w:val="24"/>
          <w:lang w:eastAsia="de-DE"/>
        </w:rPr>
        <w:t>das ist der erste Kranz derer, die um den Herrn stehen, das sind die ersten Nachbarn in seiner Herrlichkeit.</w:t>
      </w:r>
      <w:r>
        <w:rPr>
          <w:rFonts w:eastAsia="Times New Roman"/>
          <w:szCs w:val="24"/>
          <w:lang w:eastAsia="de-DE"/>
        </w:rPr>
        <w:t>“</w:t>
      </w:r>
      <w:r w:rsidRPr="00686684">
        <w:rPr>
          <w:rFonts w:eastAsia="Times New Roman"/>
          <w:szCs w:val="24"/>
          <w:lang w:eastAsia="de-DE"/>
        </w:rPr>
        <w:t xml:space="preserve"> Nein, Geliebte, auf keinen Stand hat der Herr solche Vorrechte gelegt. Wo Apostelglaube ist, da ist auch Apostelgnade. Wenn wir klagen wollen, haben wir darüber zu klagen, dass kein Apostelglaube mehr da ist. Aber auch nach dem Maß unseres armen Glaubens gibt es Verklärungsstunden. Auch du kannst hinaufsteigen auf den Verklärungsberg. Ist es kein Tabor, ist es kein Söller wie bei Petrus, so ist es dein </w:t>
      </w:r>
      <w:proofErr w:type="spellStart"/>
      <w:r w:rsidRPr="00686684">
        <w:rPr>
          <w:rFonts w:eastAsia="Times New Roman"/>
          <w:szCs w:val="24"/>
          <w:lang w:eastAsia="de-DE"/>
        </w:rPr>
        <w:t>Betkämmerlein</w:t>
      </w:r>
      <w:proofErr w:type="spellEnd"/>
      <w:r w:rsidRPr="00686684">
        <w:rPr>
          <w:rFonts w:eastAsia="Times New Roman"/>
          <w:szCs w:val="24"/>
          <w:lang w:eastAsia="de-DE"/>
        </w:rPr>
        <w:t xml:space="preserve">. Du hast es ja auch wohl schon erfahren. Du rissest dich heraus aus der Mühe des Lebens, du ließest deine Sorgen dahinten und da unten, stiegest hinauf und beugtest im Glauben deine Knie. Und als du betetest, da ward es in deiner Seele so helle. Was erst Berge waren, über die du nicht hinwegkonntest, das wurden Hügel, das wurde ebenes Land. Du sahst Gottes Gnadenpfade in demselben. Was erst Fluten waren ohne Weg und Steg, da schlug Gott einen Pfad hindurch wie </w:t>
      </w:r>
      <w:proofErr w:type="gramStart"/>
      <w:r w:rsidRPr="00686684">
        <w:rPr>
          <w:rFonts w:eastAsia="Times New Roman"/>
          <w:szCs w:val="24"/>
          <w:lang w:eastAsia="de-DE"/>
        </w:rPr>
        <w:t>weiland</w:t>
      </w:r>
      <w:proofErr w:type="gramEnd"/>
      <w:r w:rsidRPr="00686684">
        <w:rPr>
          <w:rFonts w:eastAsia="Times New Roman"/>
          <w:szCs w:val="24"/>
          <w:lang w:eastAsia="de-DE"/>
        </w:rPr>
        <w:t xml:space="preserve"> durch das rote Meer. Dir ward so wohl. Es fiel ein Friede, ein Heimatsgefühl auf dich, in dem ein reicher Sieg lag über alles Kreuz der Pilgerfahrt. Wenn in den Monaten März und April die Luft voll hängt von Wolken, und die rauen Winde sie jagen wie Wölfe die Herde, dann bricht die Sonne hier oder da einmal hindurch, und ein Berg oder ein Dörflein oder ein Kirchenturm ist eine Weile beleuchtet vom lieblichsten Sonnenglanze. Dieser Glanz ruhet darauf wie Frühlingsweissagung. So ruhen jene Verklärungsstunden auf einzelnen Stellen deines Lebens. Sie sind auch Frühlingsweissagungen. Sie rufen dir zu: </w:t>
      </w:r>
      <w:r>
        <w:rPr>
          <w:rFonts w:eastAsia="Times New Roman"/>
          <w:szCs w:val="24"/>
          <w:lang w:eastAsia="de-DE"/>
        </w:rPr>
        <w:t>„</w:t>
      </w:r>
      <w:r w:rsidRPr="00686684">
        <w:rPr>
          <w:rFonts w:eastAsia="Times New Roman"/>
          <w:szCs w:val="24"/>
          <w:lang w:eastAsia="de-DE"/>
        </w:rPr>
        <w:t>Und hängen die Wolken noch so dicht hernieder zu der Erden; Ich weiß, mein Heiland lässt mich nicht. Es muss doch Frühling werden!</w:t>
      </w:r>
      <w:r>
        <w:rPr>
          <w:rFonts w:eastAsia="Times New Roman"/>
          <w:szCs w:val="24"/>
          <w:lang w:eastAsia="de-DE"/>
        </w:rPr>
        <w:t>“</w:t>
      </w:r>
      <w:r w:rsidRPr="00686684">
        <w:rPr>
          <w:rFonts w:eastAsia="Times New Roman"/>
          <w:szCs w:val="24"/>
          <w:lang w:eastAsia="de-DE"/>
        </w:rPr>
        <w:t xml:space="preserve"> Wir möchten diese Verklärungen im Laufe der streitenden Kirche einteilen in Verklärungen des Glaubens und der Liebe. Was ist es doch, das gerade in den schwersten Stunden die Gläubigen so stärkt und so fröhlich macht? Was ist es doch, das ihnen gerade dann, wenn die äußere Kraft zusammenbricht, eine solche Bekenntnis- und Siegesmacht gibt? Ihre eigene Kraft ist es wahrhaftig nicht, denn die ist gebrochen. </w:t>
      </w:r>
    </w:p>
    <w:p w14:paraId="2D0C87DA"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Lasset uns hier nur einige Beispiele aus der Geschichte unseres eigenen Vaterlandes nehmen. Winfried oder Bonifatius, der mit Recht </w:t>
      </w:r>
      <w:r>
        <w:rPr>
          <w:rFonts w:eastAsia="Times New Roman"/>
          <w:szCs w:val="24"/>
          <w:lang w:eastAsia="de-DE"/>
        </w:rPr>
        <w:t>„</w:t>
      </w:r>
      <w:r w:rsidRPr="00686684">
        <w:rPr>
          <w:rFonts w:eastAsia="Times New Roman"/>
          <w:szCs w:val="24"/>
          <w:lang w:eastAsia="de-DE"/>
        </w:rPr>
        <w:t>der Apostel der Deutschen</w:t>
      </w:r>
      <w:r>
        <w:rPr>
          <w:rFonts w:eastAsia="Times New Roman"/>
          <w:szCs w:val="24"/>
          <w:lang w:eastAsia="de-DE"/>
        </w:rPr>
        <w:t>“</w:t>
      </w:r>
      <w:r w:rsidRPr="00686684">
        <w:rPr>
          <w:rFonts w:eastAsia="Times New Roman"/>
          <w:szCs w:val="24"/>
          <w:lang w:eastAsia="de-DE"/>
        </w:rPr>
        <w:t xml:space="preserve"> heißt, wurde nach </w:t>
      </w:r>
      <w:proofErr w:type="spellStart"/>
      <w:r w:rsidRPr="00686684">
        <w:rPr>
          <w:rFonts w:eastAsia="Times New Roman"/>
          <w:szCs w:val="24"/>
          <w:lang w:eastAsia="de-DE"/>
        </w:rPr>
        <w:t>30jähriger</w:t>
      </w:r>
      <w:proofErr w:type="spellEnd"/>
      <w:r w:rsidRPr="00686684">
        <w:rPr>
          <w:rFonts w:eastAsia="Times New Roman"/>
          <w:szCs w:val="24"/>
          <w:lang w:eastAsia="de-DE"/>
        </w:rPr>
        <w:t xml:space="preserve"> Arbeit im 74. Jahre mit seinen Begleitern von heidnischen Friesen überfallen. Sein Tod war ihm gewiss. Das sah er an Wehr und Waffen und Gebärden seiner Feinde. Da redet er sein Gefolge mit väterlicher Stimme an: </w:t>
      </w:r>
      <w:r>
        <w:rPr>
          <w:rFonts w:eastAsia="Times New Roman"/>
          <w:szCs w:val="24"/>
          <w:lang w:eastAsia="de-DE"/>
        </w:rPr>
        <w:t>„</w:t>
      </w:r>
      <w:r w:rsidRPr="00686684">
        <w:rPr>
          <w:rFonts w:eastAsia="Times New Roman"/>
          <w:szCs w:val="24"/>
          <w:lang w:eastAsia="de-DE"/>
        </w:rPr>
        <w:t>Fasset Mut, meine Freunde, und fürchtet euch nicht vor denen, die wohl den Leib, aber nicht die Seele töten können. Freuet euch in dem Herrn. Auf ihn werfet den Anker der Hoffnung. Er wird euch den Lohn der Treue, einen Sitz im Himmel unter den seligen Engeln anweisen. Ertraget standhaft den kurzen Augenblick des Todes, um ewig mit Christo zu regieren.</w:t>
      </w:r>
      <w:r>
        <w:rPr>
          <w:rFonts w:eastAsia="Times New Roman"/>
          <w:szCs w:val="24"/>
          <w:lang w:eastAsia="de-DE"/>
        </w:rPr>
        <w:t>“</w:t>
      </w:r>
      <w:r w:rsidRPr="00686684">
        <w:rPr>
          <w:rFonts w:eastAsia="Times New Roman"/>
          <w:szCs w:val="24"/>
          <w:lang w:eastAsia="de-DE"/>
        </w:rPr>
        <w:t xml:space="preserve"> So starb er den 5. Juni 755. Auf seinem Scheiterhaufen, mitten in den Flammen betete Johannes Huß getrost den apostolischen Glauben. Einer der Nachfolger dieses Johannes Huß im Glauben und im Tode war der Pfarrer Wenceslaus zu </w:t>
      </w:r>
      <w:proofErr w:type="spellStart"/>
      <w:r w:rsidRPr="00686684">
        <w:rPr>
          <w:rFonts w:eastAsia="Times New Roman"/>
          <w:szCs w:val="24"/>
          <w:lang w:eastAsia="de-DE"/>
        </w:rPr>
        <w:t>Arndrostowitz</w:t>
      </w:r>
      <w:proofErr w:type="spellEnd"/>
      <w:r w:rsidRPr="00686684">
        <w:rPr>
          <w:rFonts w:eastAsia="Times New Roman"/>
          <w:szCs w:val="24"/>
          <w:lang w:eastAsia="de-DE"/>
        </w:rPr>
        <w:t xml:space="preserve"> in Böhmen. Im Jahre 1417 ward er von den Reitern des Kaisers Siegismund, der die Hussiten drückte, wie er konnte, mit seinem Amtsgehilfen gefangen genommen. Sie, samt 3 Bauern und 4 Kindern von 7 und 8 Jahren, wurden zum Feuertode bestimmt. Ehe sie auf den Holzstoß stiegen, ermahnte man sie, sie möchten ihre Ketzerei abschwören. Wenceslaus aber antwortete: </w:t>
      </w:r>
      <w:r>
        <w:rPr>
          <w:rFonts w:eastAsia="Times New Roman"/>
          <w:szCs w:val="24"/>
          <w:lang w:eastAsia="de-DE"/>
        </w:rPr>
        <w:t>„</w:t>
      </w:r>
      <w:r w:rsidRPr="00686684">
        <w:rPr>
          <w:rFonts w:eastAsia="Times New Roman"/>
          <w:szCs w:val="24"/>
          <w:lang w:eastAsia="de-DE"/>
        </w:rPr>
        <w:t>Das sei ferne. Wir sind bereit nicht nur einen, sondern wenn es möglich wäre, einen hundertfachen Tod lieber auszustehen, als eine solche sonnenklare Wahrheit des Evangeliums zu verleugnen. Des Herrn Wille geschehe.</w:t>
      </w:r>
      <w:r>
        <w:rPr>
          <w:rFonts w:eastAsia="Times New Roman"/>
          <w:szCs w:val="24"/>
          <w:lang w:eastAsia="de-DE"/>
        </w:rPr>
        <w:t>“</w:t>
      </w:r>
      <w:r w:rsidRPr="00686684">
        <w:rPr>
          <w:rFonts w:eastAsia="Times New Roman"/>
          <w:szCs w:val="24"/>
          <w:lang w:eastAsia="de-DE"/>
        </w:rPr>
        <w:t xml:space="preserve"> Auf dem Scheiterhaufen nahm Wenceslaus die Kinder in seine Arme, wie ein Hirte die jungen Lämmer, und sang mit ihnen Gotte ein Loblied unter den zusammenschlagenden Flammen. Das sind Verklärungen des schwachen Glaubens bei Alten und Jungen. Der Herr kommt in </w:t>
      </w:r>
      <w:r w:rsidRPr="00686684">
        <w:rPr>
          <w:rFonts w:eastAsia="Times New Roman"/>
          <w:szCs w:val="24"/>
          <w:lang w:eastAsia="de-DE"/>
        </w:rPr>
        <w:lastRenderedPageBreak/>
        <w:t xml:space="preserve">solchen Stunden und hebet die Seinen heraus aus der Trübsal und lässt sie blicken in die überschwängliche Seligkeit der Kinder Gottes. </w:t>
      </w:r>
    </w:p>
    <w:p w14:paraId="54C485EB"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Aber nicht allein in den Rauch und in die Todesflammen der Scheiterhaufen ist solche Klarheit gefallen. Sie fällt auch auf die Krankenbetten, sie fällt auch in die schweren Sorgenstunden, wenn nur der Tabor, der Glaube, und die Himmelsleiter, das Gebet, da ist. - </w:t>
      </w:r>
    </w:p>
    <w:p w14:paraId="12526C67"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Doch wir haben ja auch der Verklärung der Liebe gedacht. Ihr kennt das arme Windlicht der Liebe in unserm Herzen. Ein Windzug von Feindschaft, von Verdruss, von Verstimmung und Laune kann es auslöschen. Habt ihr aber noch nie erfahren, dass in Stunden, wo die Feindschaft nicht als leiser, kalter Zug, sondern wie ein Nordsturm mit Schneeflocken oder kalten Regengüssen eindringt, die Liebe </w:t>
      </w:r>
      <w:proofErr w:type="spellStart"/>
      <w:r w:rsidRPr="00686684">
        <w:rPr>
          <w:rFonts w:eastAsia="Times New Roman"/>
          <w:szCs w:val="24"/>
          <w:lang w:eastAsia="de-DE"/>
        </w:rPr>
        <w:t>um so</w:t>
      </w:r>
      <w:proofErr w:type="spellEnd"/>
      <w:r w:rsidRPr="00686684">
        <w:rPr>
          <w:rFonts w:eastAsia="Times New Roman"/>
          <w:szCs w:val="24"/>
          <w:lang w:eastAsia="de-DE"/>
        </w:rPr>
        <w:t xml:space="preserve"> heller aufflammt? Habt ihr dies selige Gefühl noch nie gehabt? Gerade wenn der natürliche Mensch gar nicht lieben möchte, dann musst du lieben, du magst wollen oder nicht. Du weißt selbst nicht, woher es kommt. Die Geschichte ist voll von solchen Beispielen. Ein Stephanus sendet zum Dank für die Steine seiner Mörder den Weihrauch christlicher Fürbitte gen Himmel: </w:t>
      </w:r>
      <w:r>
        <w:rPr>
          <w:rFonts w:eastAsia="Times New Roman"/>
          <w:szCs w:val="24"/>
          <w:lang w:eastAsia="de-DE"/>
        </w:rPr>
        <w:t>„</w:t>
      </w:r>
      <w:r w:rsidRPr="00686684">
        <w:rPr>
          <w:rFonts w:eastAsia="Times New Roman"/>
          <w:szCs w:val="24"/>
          <w:lang w:eastAsia="de-DE"/>
        </w:rPr>
        <w:t>Vater, behalt ihnen diese Sünde nicht vor.</w:t>
      </w:r>
      <w:r>
        <w:rPr>
          <w:rFonts w:eastAsia="Times New Roman"/>
          <w:szCs w:val="24"/>
          <w:lang w:eastAsia="de-DE"/>
        </w:rPr>
        <w:t>“</w:t>
      </w:r>
      <w:r w:rsidRPr="00686684">
        <w:rPr>
          <w:rFonts w:eastAsia="Times New Roman"/>
          <w:szCs w:val="24"/>
          <w:lang w:eastAsia="de-DE"/>
        </w:rPr>
        <w:t xml:space="preserve"> Werner von </w:t>
      </w:r>
      <w:proofErr w:type="spellStart"/>
      <w:r w:rsidRPr="00686684">
        <w:rPr>
          <w:rFonts w:eastAsia="Times New Roman"/>
          <w:szCs w:val="24"/>
          <w:lang w:eastAsia="de-DE"/>
        </w:rPr>
        <w:t>Orselen</w:t>
      </w:r>
      <w:proofErr w:type="spellEnd"/>
      <w:r w:rsidRPr="00686684">
        <w:rPr>
          <w:rFonts w:eastAsia="Times New Roman"/>
          <w:szCs w:val="24"/>
          <w:lang w:eastAsia="de-DE"/>
        </w:rPr>
        <w:t xml:space="preserve">, ein Hochmeister des </w:t>
      </w:r>
      <w:proofErr w:type="spellStart"/>
      <w:r w:rsidRPr="00686684">
        <w:rPr>
          <w:rFonts w:eastAsia="Times New Roman"/>
          <w:szCs w:val="24"/>
          <w:lang w:eastAsia="de-DE"/>
        </w:rPr>
        <w:t>deutschen</w:t>
      </w:r>
      <w:proofErr w:type="spellEnd"/>
      <w:r w:rsidRPr="00686684">
        <w:rPr>
          <w:rFonts w:eastAsia="Times New Roman"/>
          <w:szCs w:val="24"/>
          <w:lang w:eastAsia="de-DE"/>
        </w:rPr>
        <w:t xml:space="preserve"> Ordens, der unsere Provinzen Ost- und Westpreußen zum Evangelio bekehrt hat, ward in seiner Kapelle mitten im Gebet von seinem Feinde Johann von Endorf ermordet. Man sucht in diesen Rittern, die ihr Lebelang das Schwert wenig aus der Hand gelegt haben, schwerlich nach heiliger christlicher Bruderliebe. Als aber </w:t>
      </w:r>
      <w:proofErr w:type="spellStart"/>
      <w:r w:rsidRPr="00686684">
        <w:rPr>
          <w:rFonts w:eastAsia="Times New Roman"/>
          <w:szCs w:val="24"/>
          <w:lang w:eastAsia="de-DE"/>
        </w:rPr>
        <w:t>Orselen</w:t>
      </w:r>
      <w:proofErr w:type="spellEnd"/>
      <w:r w:rsidRPr="00686684">
        <w:rPr>
          <w:rFonts w:eastAsia="Times New Roman"/>
          <w:szCs w:val="24"/>
          <w:lang w:eastAsia="de-DE"/>
        </w:rPr>
        <w:t xml:space="preserve"> den Todesstoß empfangen hatte, sprach er: </w:t>
      </w:r>
      <w:r>
        <w:rPr>
          <w:rFonts w:eastAsia="Times New Roman"/>
          <w:szCs w:val="24"/>
          <w:lang w:eastAsia="de-DE"/>
        </w:rPr>
        <w:t>„</w:t>
      </w:r>
      <w:r w:rsidRPr="00686684">
        <w:rPr>
          <w:rFonts w:eastAsia="Times New Roman"/>
          <w:szCs w:val="24"/>
          <w:lang w:eastAsia="de-DE"/>
        </w:rPr>
        <w:t>Mag dir Gott vergeben, wie ich dir von Herzen vergebe.</w:t>
      </w:r>
      <w:r>
        <w:rPr>
          <w:rFonts w:eastAsia="Times New Roman"/>
          <w:szCs w:val="24"/>
          <w:lang w:eastAsia="de-DE"/>
        </w:rPr>
        <w:t>“</w:t>
      </w:r>
      <w:r w:rsidRPr="00686684">
        <w:rPr>
          <w:rFonts w:eastAsia="Times New Roman"/>
          <w:szCs w:val="24"/>
          <w:lang w:eastAsia="de-DE"/>
        </w:rPr>
        <w:t xml:space="preserve"> Und damit entschlief er. In den blutigen Verfolgungen, die Philipp II. von Spanien über die Evangelischen in den Niederlanden verhängte, jagten zwei </w:t>
      </w:r>
      <w:proofErr w:type="gramStart"/>
      <w:r w:rsidRPr="00686684">
        <w:rPr>
          <w:rFonts w:eastAsia="Times New Roman"/>
          <w:szCs w:val="24"/>
          <w:lang w:eastAsia="de-DE"/>
        </w:rPr>
        <w:t>Häscher</w:t>
      </w:r>
      <w:proofErr w:type="gramEnd"/>
      <w:r w:rsidRPr="00686684">
        <w:rPr>
          <w:rFonts w:eastAsia="Times New Roman"/>
          <w:szCs w:val="24"/>
          <w:lang w:eastAsia="de-DE"/>
        </w:rPr>
        <w:t xml:space="preserve"> des Königs einem armen Manne nach. Er floh auf das Eis. Ein weiter Riss wollte ihm den Weg versperren. Doch er sprang glücklich darüber. Sein erster Verfolger aber stürzte hinein, und schwebte zwischen Tod und Leben. Da kehrte der Verfolgte um und zog seinen eignen </w:t>
      </w:r>
      <w:proofErr w:type="gramStart"/>
      <w:r w:rsidRPr="00686684">
        <w:rPr>
          <w:rFonts w:eastAsia="Times New Roman"/>
          <w:szCs w:val="24"/>
          <w:lang w:eastAsia="de-DE"/>
        </w:rPr>
        <w:t>Häscher</w:t>
      </w:r>
      <w:proofErr w:type="gramEnd"/>
      <w:r w:rsidRPr="00686684">
        <w:rPr>
          <w:rFonts w:eastAsia="Times New Roman"/>
          <w:szCs w:val="24"/>
          <w:lang w:eastAsia="de-DE"/>
        </w:rPr>
        <w:t xml:space="preserve"> heraus, damit er tätlich das Wort erfüllte: </w:t>
      </w:r>
      <w:r>
        <w:rPr>
          <w:rFonts w:eastAsia="Times New Roman"/>
          <w:szCs w:val="24"/>
          <w:lang w:eastAsia="de-DE"/>
        </w:rPr>
        <w:t>„</w:t>
      </w:r>
      <w:r w:rsidRPr="00686684">
        <w:rPr>
          <w:rFonts w:eastAsia="Times New Roman"/>
          <w:szCs w:val="24"/>
          <w:lang w:eastAsia="de-DE"/>
        </w:rPr>
        <w:t>Liebet eure Feinde; segnet, die euch fluchen; tut wohl denen, die euch hassen; bittet für die, so euch beleidigen und verfolgen.</w:t>
      </w:r>
      <w:r>
        <w:rPr>
          <w:rFonts w:eastAsia="Times New Roman"/>
          <w:szCs w:val="24"/>
          <w:lang w:eastAsia="de-DE"/>
        </w:rPr>
        <w:t>“</w:t>
      </w:r>
      <w:r w:rsidRPr="00686684">
        <w:rPr>
          <w:rFonts w:eastAsia="Times New Roman"/>
          <w:szCs w:val="24"/>
          <w:lang w:eastAsia="de-DE"/>
        </w:rPr>
        <w:t xml:space="preserve"> Er hatte noch mehr getan</w:t>
      </w:r>
      <w:r>
        <w:rPr>
          <w:rFonts w:eastAsia="Times New Roman"/>
          <w:szCs w:val="24"/>
          <w:lang w:eastAsia="de-DE"/>
        </w:rPr>
        <w:t xml:space="preserve"> als</w:t>
      </w:r>
      <w:r w:rsidRPr="00686684">
        <w:rPr>
          <w:rFonts w:eastAsia="Times New Roman"/>
          <w:szCs w:val="24"/>
          <w:lang w:eastAsia="de-DE"/>
        </w:rPr>
        <w:t xml:space="preserve"> für seinen Verfolger gebeten. - </w:t>
      </w:r>
    </w:p>
    <w:p w14:paraId="7F1571B2" w14:textId="77777777" w:rsidR="00C1008A" w:rsidRPr="00686684" w:rsidRDefault="00C1008A" w:rsidP="00C1008A">
      <w:pPr>
        <w:spacing w:before="100" w:beforeAutospacing="1" w:after="100" w:afterAutospacing="1" w:line="240" w:lineRule="auto"/>
        <w:rPr>
          <w:rFonts w:eastAsia="Times New Roman"/>
          <w:szCs w:val="24"/>
          <w:lang w:eastAsia="de-DE"/>
        </w:rPr>
      </w:pPr>
      <w:proofErr w:type="spellStart"/>
      <w:r w:rsidRPr="00686684">
        <w:rPr>
          <w:rFonts w:eastAsia="Times New Roman"/>
          <w:szCs w:val="24"/>
          <w:lang w:eastAsia="de-DE"/>
        </w:rPr>
        <w:t>Meinest</w:t>
      </w:r>
      <w:proofErr w:type="spellEnd"/>
      <w:r w:rsidRPr="00686684">
        <w:rPr>
          <w:rFonts w:eastAsia="Times New Roman"/>
          <w:szCs w:val="24"/>
          <w:lang w:eastAsia="de-DE"/>
        </w:rPr>
        <w:t xml:space="preserve"> du, dass solche Liebe aus dem natürlichen Menschen komme? So wenig wie hier aus unsern Steinbergen Palmen und Zedern wachsen, so wenig wächst auch auf jenem Boden solche Liebe. Der Herr greift in solchen Augenblicken herunter, und verklärt das Herz, das schon angefangen hat in seiner Liebe, zu der völligen Liebe. O selig ist der, der seine Gnade und sein Licht schon so in sich verspürt hat. Er hat auch schon Epiphanienstunden erlebt, er ist auch schon auf dem Tabor gewesen. - </w:t>
      </w:r>
    </w:p>
    <w:p w14:paraId="74B7C866"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So gibt es auch in gewissen Gnadenstunden eine Verklärung der Erkenntnis. Aber wir können nicht Alles, was der Herr und König der Kirche an seinen Streitern tut, in eine Andacht zusammenfassen. Er wird uns schon noch Zeit dazu geben. Wir wollen ja heut noch hören, wozu solche Verklärungsstunden dienen sollen. Dazu </w:t>
      </w:r>
    </w:p>
    <w:p w14:paraId="498FF24E" w14:textId="77777777" w:rsidR="00C1008A" w:rsidRPr="00686684" w:rsidRDefault="00C1008A" w:rsidP="00C1008A">
      <w:pPr>
        <w:spacing w:before="100" w:beforeAutospacing="1" w:after="100" w:afterAutospacing="1" w:line="240" w:lineRule="auto"/>
        <w:outlineLvl w:val="1"/>
        <w:rPr>
          <w:rFonts w:eastAsia="Times New Roman"/>
          <w:b/>
          <w:bCs/>
          <w:sz w:val="36"/>
          <w:szCs w:val="36"/>
          <w:lang w:eastAsia="de-DE"/>
        </w:rPr>
      </w:pPr>
      <w:r w:rsidRPr="00686684">
        <w:rPr>
          <w:rFonts w:eastAsia="Times New Roman"/>
          <w:b/>
          <w:bCs/>
          <w:sz w:val="36"/>
          <w:szCs w:val="36"/>
          <w:lang w:eastAsia="de-DE"/>
        </w:rPr>
        <w:t>II.</w:t>
      </w:r>
    </w:p>
    <w:p w14:paraId="324F80EA"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Dass es (sein Kind) fröhlich glaub' an seinen Herrn und Gott, </w:t>
      </w:r>
      <w:r w:rsidRPr="00686684">
        <w:rPr>
          <w:rFonts w:eastAsia="Times New Roman"/>
          <w:szCs w:val="24"/>
          <w:lang w:eastAsia="de-DE"/>
        </w:rPr>
        <w:br/>
        <w:t xml:space="preserve">Und die lichten Höhen nach der letzten Not. </w:t>
      </w:r>
    </w:p>
    <w:p w14:paraId="2F115E09"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Der Herr ist verklärt worden um seinetwillen. Bald sollten seine Kreuz- und Todeskämpfe kommen. Bald sollten die Stunden kommen, wo die Last aller Sünde auf ihm lag. Ja, da brauchte er Mut. Seine Leidenstage sind der große Weltkampf mit dem Fürsten dieser Welt gewesen. Da ließ ihn sein Vater vor der Schlacht hinüberschauen in das Siegesfeld, wo die </w:t>
      </w:r>
      <w:proofErr w:type="spellStart"/>
      <w:r w:rsidRPr="00686684">
        <w:rPr>
          <w:rFonts w:eastAsia="Times New Roman"/>
          <w:szCs w:val="24"/>
          <w:lang w:eastAsia="de-DE"/>
        </w:rPr>
        <w:lastRenderedPageBreak/>
        <w:t>ew'gen</w:t>
      </w:r>
      <w:proofErr w:type="spellEnd"/>
      <w:r w:rsidRPr="00686684">
        <w:rPr>
          <w:rFonts w:eastAsia="Times New Roman"/>
          <w:szCs w:val="24"/>
          <w:lang w:eastAsia="de-DE"/>
        </w:rPr>
        <w:t xml:space="preserve"> Palmen stehen, wo die Siegesfahnen wehen. Wer so vor dem Kampfe hinaufschauen kann in die Zeit nach dem Kampfe, in den Sieg, der holt sich von dorther auch den Siegesmut. Das hat der Herr getan. Er ist aber auch verklärt worden um der Jünger willen, um deinetwillen. Ewig werden solche Blicke in das Reich der Gnade, in das Reich des Schauens und der völligen Liebe, die reichste Stärkung für den Pilger sein. Sie sind eine himmlische Arznei für den schwachen Woller. </w:t>
      </w:r>
      <w:r>
        <w:rPr>
          <w:rFonts w:eastAsia="Times New Roman"/>
          <w:szCs w:val="24"/>
          <w:lang w:eastAsia="de-DE"/>
        </w:rPr>
        <w:t>„</w:t>
      </w:r>
      <w:r w:rsidRPr="00686684">
        <w:rPr>
          <w:rFonts w:eastAsia="Times New Roman"/>
          <w:szCs w:val="24"/>
          <w:lang w:eastAsia="de-DE"/>
        </w:rPr>
        <w:t>Er hat mich einmal so selig und fröhlich gemacht, er wird es wieder tun. Er hat mir ein Unterpfand gegeben. Er ist nicht ein Mensch, dass er lüge, noch ein Menschenkind, dass ihn etwas gereue. Er wird mir auch das Ganze geben. Er hat mich schauen lassen an der Himmelspforte, er wird sie mir einst ganz auftun.</w:t>
      </w:r>
      <w:r>
        <w:rPr>
          <w:rFonts w:eastAsia="Times New Roman"/>
          <w:szCs w:val="24"/>
          <w:lang w:eastAsia="de-DE"/>
        </w:rPr>
        <w:t>“</w:t>
      </w:r>
      <w:r w:rsidRPr="00686684">
        <w:rPr>
          <w:rFonts w:eastAsia="Times New Roman"/>
          <w:szCs w:val="24"/>
          <w:lang w:eastAsia="de-DE"/>
        </w:rPr>
        <w:t xml:space="preserve"> Es sind solche Stunden wie die Traube, die Josua und Caleb aus dem gelobten Lande brachten. Als das Volk diese Frucht sah, ward es entzündet zum Kampfe, zur Eroberung des Landes, wo diese Frucht gewachsen war. Und so dich dein Herr die Früchte des ewigen Lebens hat schmecken lassen, sollst du auch dadurch gelockt werden, ruhig </w:t>
      </w:r>
      <w:proofErr w:type="spellStart"/>
      <w:r w:rsidRPr="00686684">
        <w:rPr>
          <w:rFonts w:eastAsia="Times New Roman"/>
          <w:szCs w:val="24"/>
          <w:lang w:eastAsia="de-DE"/>
        </w:rPr>
        <w:t>fortzukämpfen</w:t>
      </w:r>
      <w:proofErr w:type="spellEnd"/>
      <w:r w:rsidRPr="00686684">
        <w:rPr>
          <w:rFonts w:eastAsia="Times New Roman"/>
          <w:szCs w:val="24"/>
          <w:lang w:eastAsia="de-DE"/>
        </w:rPr>
        <w:t xml:space="preserve">, bis du volles Bürgerrecht darin habest. - </w:t>
      </w:r>
    </w:p>
    <w:p w14:paraId="48514E9E"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Hüte dich aber, dass du nicht meinest, du müssest alle Tage diesen Geschmack der göttlichen Freundlichkeit haben. Es ist nicht alle Tage Sonntag, noch weniger Festtag. Noch weniger kannst du alle Tage solche Verklärungsstunden haben. Petrus wollte oben Hütten bauen, dem Herrn eine, dem Moses eine, dem Elias eine. Der Herr antwortete gar nicht darauf. Petrus hat wieder mit heruntergemusst in die Pilgerarbeit, an den Ölberg, an das Kohlenfeuer, in die Strafe nach der Verleugnung und endlich an das Kreuz. Und auch du kannst erst volle Verklärungszeit haben, wenn die alte Finsternis, wenn die Sünde ganz in dir gestorben ist. Aber ihm und dir werden jene Gnadenzeiten eine dauernde Erquickung, ein festes Siegel deiner Hoffnung sein auch in der </w:t>
      </w:r>
      <w:proofErr w:type="spellStart"/>
      <w:r w:rsidRPr="00686684">
        <w:rPr>
          <w:rFonts w:eastAsia="Times New Roman"/>
          <w:szCs w:val="24"/>
          <w:lang w:eastAsia="de-DE"/>
        </w:rPr>
        <w:t>dürresten</w:t>
      </w:r>
      <w:proofErr w:type="spellEnd"/>
      <w:r w:rsidRPr="00686684">
        <w:rPr>
          <w:rFonts w:eastAsia="Times New Roman"/>
          <w:szCs w:val="24"/>
          <w:lang w:eastAsia="de-DE"/>
        </w:rPr>
        <w:t xml:space="preserve"> Dürre und in der schwersten Trübsal. - </w:t>
      </w:r>
    </w:p>
    <w:p w14:paraId="7241EAF2"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Andere sind noch unter uns, die sagen: </w:t>
      </w:r>
      <w:r>
        <w:rPr>
          <w:rFonts w:eastAsia="Times New Roman"/>
          <w:szCs w:val="24"/>
          <w:lang w:eastAsia="de-DE"/>
        </w:rPr>
        <w:t>„</w:t>
      </w:r>
      <w:r w:rsidRPr="00686684">
        <w:rPr>
          <w:rFonts w:eastAsia="Times New Roman"/>
          <w:szCs w:val="24"/>
          <w:lang w:eastAsia="de-DE"/>
        </w:rPr>
        <w:t>Ich meine es auch ernstlich mit meiner Seligkeit, ich habe meinen Herrn auch von Herzen lieb, ich ringe auch alle Tage vor ihm, dass ich eingehe durch die enge Pforte. Aber ich habe solche Traube aus dem himmlischen Kanaan noch nicht geschmeckt. Mühselig und beladen, gebückt und gebeugt gehe ich meinen Pilgerweg dahin. Ich kenne den seligen Frieden noch nicht, den der Herr denen als Beilage gibt. welchen er ihre Sünden vergeben hat.</w:t>
      </w:r>
      <w:r>
        <w:rPr>
          <w:rFonts w:eastAsia="Times New Roman"/>
          <w:szCs w:val="24"/>
          <w:lang w:eastAsia="de-DE"/>
        </w:rPr>
        <w:t>“</w:t>
      </w:r>
      <w:r w:rsidRPr="00686684">
        <w:rPr>
          <w:rFonts w:eastAsia="Times New Roman"/>
          <w:szCs w:val="24"/>
          <w:lang w:eastAsia="de-DE"/>
        </w:rPr>
        <w:t xml:space="preserve"> Ihr, die ihr so sprechet, verzaget nicht. Glaubet fort, ringet fort. Zwölf Apostel hatte der Herr. Aber nur drei hat er mitgenommen auf den Verklärungsberg. Die andern waren auch seine Jünger. Sie sind es auch geblieben bis in den Tod - bis auf den einen, das Kind des Verderbens. Sie hatten auch ein Unterpfand. Sie hatten sein Wort, an dem mussten sie sich begnügen. Und die volle Verklärung am großen Tage der Gnade wird ihnen doch werden. Sie wird dir auch werden. Harre nur aus und sei unverzagt. Dann fehlt dir auch Nichts hinter den andern. Dann haben Alle eine gleiche große Offenbarung seiner Herrlichkeit. - </w:t>
      </w:r>
    </w:p>
    <w:p w14:paraId="65DF472A" w14:textId="77777777" w:rsidR="00C1008A" w:rsidRPr="00686684" w:rsidRDefault="00C1008A" w:rsidP="00C1008A">
      <w:pPr>
        <w:spacing w:before="100" w:beforeAutospacing="1" w:after="100" w:afterAutospacing="1" w:line="240" w:lineRule="auto"/>
        <w:rPr>
          <w:rFonts w:eastAsia="Times New Roman"/>
          <w:szCs w:val="24"/>
          <w:lang w:eastAsia="de-DE"/>
        </w:rPr>
      </w:pPr>
      <w:r w:rsidRPr="00686684">
        <w:rPr>
          <w:rFonts w:eastAsia="Times New Roman"/>
          <w:szCs w:val="24"/>
          <w:lang w:eastAsia="de-DE"/>
        </w:rPr>
        <w:t xml:space="preserve">Hat denn aber die Welt auch ihre Verklärungen? Sie hat ihre Sünden, sie hat ihre Feste, sie hat ihre </w:t>
      </w:r>
      <w:proofErr w:type="gramStart"/>
      <w:r w:rsidRPr="00686684">
        <w:rPr>
          <w:rFonts w:eastAsia="Times New Roman"/>
          <w:szCs w:val="24"/>
          <w:lang w:eastAsia="de-DE"/>
        </w:rPr>
        <w:t>Phantasien</w:t>
      </w:r>
      <w:proofErr w:type="gramEnd"/>
      <w:r w:rsidRPr="00686684">
        <w:rPr>
          <w:rFonts w:eastAsia="Times New Roman"/>
          <w:szCs w:val="24"/>
          <w:lang w:eastAsia="de-DE"/>
        </w:rPr>
        <w:t xml:space="preserve">, in denen sie sich eine Weile berauscht. Das sind ihre Verklärungstage. Aber diese weisen nicht hin auf eine ewige Verklärung; sondern je näher sie mit diesem Treiben an die Ewigkeit kommt, </w:t>
      </w:r>
      <w:proofErr w:type="spellStart"/>
      <w:r w:rsidRPr="00686684">
        <w:rPr>
          <w:rFonts w:eastAsia="Times New Roman"/>
          <w:szCs w:val="24"/>
          <w:lang w:eastAsia="de-DE"/>
        </w:rPr>
        <w:t>um so</w:t>
      </w:r>
      <w:proofErr w:type="spellEnd"/>
      <w:r w:rsidRPr="00686684">
        <w:rPr>
          <w:rFonts w:eastAsia="Times New Roman"/>
          <w:szCs w:val="24"/>
          <w:lang w:eastAsia="de-DE"/>
        </w:rPr>
        <w:t xml:space="preserve"> mehr verliert es seinen Schein, um so düsterer, um so grauer wird es. Denket euch zwei Bilder. Das eine ist auf Goldgrund gemalt. Der Glanz des Grundes fällt auch auf das Bild und vergoldet es. Das andere ist auf schwarzen Grund gemalt. Da spielen und düstern überall die dunkeln Farben hinein, bis es ganz finster wird. Der Goldgrund ist der Herr und seine Gnade. Der schwarze Grund ist die Welt und die Sünde. Wenn Gott ein Kind dieser Welt herausrückt aus seinem Treiben, wenn er es einmal verklärt d, h. verfinstert in das, was es einst sein wird, dann beben alle seine Gebeine, und es starrt das Haar auf seinem Haupte. Ein Jüngling, der ein wüstes, gottloses Leben geführt hatte, fiel in Folge seiner Sünden in eine schwere Krankheit. Sie nagte und zehrte auf seine Lebenskräfte los. Seine </w:t>
      </w:r>
      <w:r w:rsidRPr="00686684">
        <w:rPr>
          <w:rFonts w:eastAsia="Times New Roman"/>
          <w:szCs w:val="24"/>
          <w:lang w:eastAsia="de-DE"/>
        </w:rPr>
        <w:lastRenderedPageBreak/>
        <w:t xml:space="preserve">Mutter saß am Bette und weinte über ihren verlorenen Sohn, zwiefach verlorenen Sohn. Endlich schien das Leben aus ihm entschwunden zu sein. Er lag wohl einen ganzen Tag da wie ein Toter, und sie hielt ihn für einen Toten. Dennoch richtete er sich aus dem Scheintod noch einmal auf. Als er sich ein wenig gefasst hatte, sprach er seine Mutter an: </w:t>
      </w:r>
      <w:r>
        <w:rPr>
          <w:rFonts w:eastAsia="Times New Roman"/>
          <w:szCs w:val="24"/>
          <w:lang w:eastAsia="de-DE"/>
        </w:rPr>
        <w:t>„</w:t>
      </w:r>
      <w:r w:rsidRPr="00686684">
        <w:rPr>
          <w:rFonts w:eastAsia="Times New Roman"/>
          <w:szCs w:val="24"/>
          <w:lang w:eastAsia="de-DE"/>
        </w:rPr>
        <w:t>Mutter, ich habe vor Gottes Gericht gestanden. Ich bin auf einer Waage gewogen und bin zu leicht gefunden worden. Ich habe alle die Schrecken des Gesetzes gefühlt, die über den Sünder kommen, wenn das Zünglein der Waage des Gerichts hinüber schlägt auf die Seite, da die Schuld liegt. Und wenn ich noch tausend Jahre lebte, ich will diesen Augenblick der Höllenangst nie vergessen,</w:t>
      </w:r>
      <w:r>
        <w:rPr>
          <w:rFonts w:eastAsia="Times New Roman"/>
          <w:szCs w:val="24"/>
          <w:lang w:eastAsia="de-DE"/>
        </w:rPr>
        <w:t>“</w:t>
      </w:r>
      <w:r w:rsidRPr="00686684">
        <w:rPr>
          <w:rFonts w:eastAsia="Times New Roman"/>
          <w:szCs w:val="24"/>
          <w:lang w:eastAsia="de-DE"/>
        </w:rPr>
        <w:t xml:space="preserve"> Das sind die Verklärungen der Sünde in ihrer </w:t>
      </w:r>
      <w:proofErr w:type="spellStart"/>
      <w:r w:rsidRPr="00686684">
        <w:rPr>
          <w:rFonts w:eastAsia="Times New Roman"/>
          <w:szCs w:val="24"/>
          <w:lang w:eastAsia="de-DE"/>
        </w:rPr>
        <w:t>Völligkeit</w:t>
      </w:r>
      <w:proofErr w:type="spellEnd"/>
      <w:r w:rsidRPr="00686684">
        <w:rPr>
          <w:rFonts w:eastAsia="Times New Roman"/>
          <w:szCs w:val="24"/>
          <w:lang w:eastAsia="de-DE"/>
        </w:rPr>
        <w:t xml:space="preserve">, in den Tod, in die Verdammnis. - Wem dergleichen in einer schweren Stunde, die doch eine Gnadenstunde ist, einmal durch die Seele geht, der nehme es an als die Donnerstimme Gottes, die in sein Grab dringen und ihn vom geistlichen Tode auferwecken will, - der tue Buße, damit ihm noch eine andere Verklärung übrig bleibe. Amen. </w:t>
      </w:r>
    </w:p>
    <w:p w14:paraId="41B9FCD6" w14:textId="77777777" w:rsidR="00C1008A" w:rsidRDefault="00C1008A" w:rsidP="00C1008A">
      <w:pPr>
        <w:pStyle w:val="berschrift1"/>
      </w:pPr>
      <w:r>
        <w:t>Goßner, Johannes - Am 6. Sonntag nach Epiphanias</w:t>
      </w:r>
    </w:p>
    <w:p w14:paraId="17256AC5" w14:textId="77777777" w:rsidR="00C1008A" w:rsidRDefault="00C1008A" w:rsidP="00C1008A">
      <w:pPr>
        <w:pStyle w:val="StandardWeb"/>
      </w:pPr>
      <w:r>
        <w:t xml:space="preserve">Evang. Matth. 17, 1 - 9 </w:t>
      </w:r>
    </w:p>
    <w:p w14:paraId="117DD6EB" w14:textId="77777777" w:rsidR="00C1008A" w:rsidRDefault="00C1008A" w:rsidP="00C1008A">
      <w:pPr>
        <w:pStyle w:val="StandardWeb"/>
      </w:pPr>
      <w:r>
        <w:rPr>
          <w:rStyle w:val="Fett"/>
          <w:rFonts w:eastAsiaTheme="majorEastAsia"/>
        </w:rPr>
        <w:t>Verklärung Christi.</w:t>
      </w:r>
      <w:r>
        <w:t xml:space="preserve"> </w:t>
      </w:r>
    </w:p>
    <w:p w14:paraId="23AAB690" w14:textId="77777777" w:rsidR="00C1008A" w:rsidRDefault="00C1008A" w:rsidP="00C1008A">
      <w:pPr>
        <w:pStyle w:val="StandardWeb"/>
      </w:pPr>
      <w:r>
        <w:t xml:space="preserve">Sonst sehen wir den Heiland in den Evangelien immer in armer Knechtsgestalt umherwandeln, unter Armen, Kranken, Elenden und Krüppeln. Heute erblicken wir Ihn in Seiner herrlichen himmlischen Gestalt, als verklarten Gottes-Sohn auf dem Berge. Er ist überall schön und herrlich. Ja, wenn Er Sich immer auf Erden nur so, wie heute auf dem Berge in Herrlichkeit gezeigt hätte, würden wir nicht so viel Mut und Freude haben, als wir nun haben, da wir Ihn gewöhnlich unter den Elenden und Sündern in Knechtsgestalt, so leutselig und voll Erbarmen finden, wie Er die Kranken heilt, die Sünder annimmt, die vom Satan Überwältigten befreit, die Unwissenden lehrt, die Traurigen tröstet, die Schwachen trägt und stärkt und Allen Alles ist. Und wenn wir Ihn nicht auch auf Golgatha am Kreuze und in Gethsemane in blutiger Todesangst fanden für unsere Sünden, wir würden verzagen und Seine Herrlichkeit auf Tabor würde uns zerdrücken. Darum singt ein Gläubiger: </w:t>
      </w:r>
    </w:p>
    <w:p w14:paraId="672A66D6" w14:textId="77777777" w:rsidR="00C1008A" w:rsidRDefault="00C1008A" w:rsidP="00C1008A">
      <w:pPr>
        <w:pStyle w:val="StandardWeb"/>
      </w:pPr>
      <w:r>
        <w:t>„Wenn ich auf Augenblicke</w:t>
      </w:r>
      <w:r>
        <w:br/>
        <w:t xml:space="preserve">Auf Tabor dürfte </w:t>
      </w:r>
      <w:proofErr w:type="spellStart"/>
      <w:r>
        <w:t>steh'n</w:t>
      </w:r>
      <w:proofErr w:type="spellEnd"/>
      <w:r>
        <w:t>,</w:t>
      </w:r>
      <w:r>
        <w:br/>
        <w:t xml:space="preserve">Ich würd' doch bald </w:t>
      </w:r>
      <w:proofErr w:type="spellStart"/>
      <w:r>
        <w:t>zurücke</w:t>
      </w:r>
      <w:proofErr w:type="spellEnd"/>
      <w:r>
        <w:br/>
        <w:t xml:space="preserve">Nach Golgatha </w:t>
      </w:r>
      <w:proofErr w:type="spellStart"/>
      <w:r>
        <w:t>hinseh'n</w:t>
      </w:r>
      <w:proofErr w:type="spellEnd"/>
      <w:r>
        <w:t xml:space="preserve">.“ </w:t>
      </w:r>
    </w:p>
    <w:p w14:paraId="60B8063E" w14:textId="77777777" w:rsidR="00C1008A" w:rsidRDefault="00C1008A" w:rsidP="00C1008A">
      <w:pPr>
        <w:pStyle w:val="StandardWeb"/>
      </w:pPr>
      <w:r>
        <w:t xml:space="preserve">Nun haben wir beide Blicke: in Sein Leiden und in Seine Herrlichkeit. In beiden Gestalten hat Er Sich uns geoffenbart, und das macht unsere Freude vollkommen. Wir sehen Ihn herrlich, himmlisch, göttlich aus Tabor, und denselben als den Allerunwertesten und </w:t>
      </w:r>
      <w:proofErr w:type="spellStart"/>
      <w:r>
        <w:t>Verachtetsten</w:t>
      </w:r>
      <w:proofErr w:type="spellEnd"/>
      <w:r>
        <w:t xml:space="preserve"> am Kreuze erbleichen und für uns sterben. Das gibt uns Mut und Vertrauen. Denn da der Sterbende eine so hohe und herrliche Person ist, was muss Sein Leiden uns austragen! Darum lasset uns Ihn heute nur recht ansehen in Seiner Herrlichkeit, Seinem Tode und Seiner Auferstehung werden. Darum geschah das erst im Stillen. </w:t>
      </w:r>
      <w:proofErr w:type="gramStart"/>
      <w:r>
        <w:t>,Verklart</w:t>
      </w:r>
      <w:proofErr w:type="gramEnd"/>
      <w:r>
        <w:t xml:space="preserve"> wurde Er sehr heimlich, erniedrigt, geschmäht und gekreuzigt wurde Er öffentlich vor aller Menschen Augen. So werden die Wunder der Gnade und Herrlichkeit uns sehr heimlich und verborgen im Innersten der Seele mitgeteilt, aber geschmäht und gelästert, erniedrigt und verfolgt werden wir öffentlich und laut vor aller Welt. </w:t>
      </w:r>
    </w:p>
    <w:p w14:paraId="0ED464F3" w14:textId="77777777" w:rsidR="00C1008A" w:rsidRDefault="00C1008A" w:rsidP="00C1008A">
      <w:pPr>
        <w:pStyle w:val="StandardWeb"/>
      </w:pPr>
      <w:r>
        <w:rPr>
          <w:rStyle w:val="Fett"/>
          <w:rFonts w:eastAsiaTheme="majorEastAsia"/>
        </w:rPr>
        <w:t xml:space="preserve">Und nach sechs Tagen nahm Jesus zu Sich </w:t>
      </w:r>
      <w:proofErr w:type="spellStart"/>
      <w:r>
        <w:rPr>
          <w:rStyle w:val="Fett"/>
          <w:rFonts w:eastAsiaTheme="majorEastAsia"/>
        </w:rPr>
        <w:t>Petrum</w:t>
      </w:r>
      <w:proofErr w:type="spellEnd"/>
      <w:r>
        <w:rPr>
          <w:rStyle w:val="Fett"/>
          <w:rFonts w:eastAsiaTheme="majorEastAsia"/>
        </w:rPr>
        <w:t xml:space="preserve"> und </w:t>
      </w:r>
      <w:proofErr w:type="spellStart"/>
      <w:r>
        <w:rPr>
          <w:rStyle w:val="Fett"/>
          <w:rFonts w:eastAsiaTheme="majorEastAsia"/>
        </w:rPr>
        <w:t>Jakobum</w:t>
      </w:r>
      <w:proofErr w:type="spellEnd"/>
      <w:r>
        <w:rPr>
          <w:rStyle w:val="Fett"/>
          <w:rFonts w:eastAsiaTheme="majorEastAsia"/>
        </w:rPr>
        <w:t xml:space="preserve"> und </w:t>
      </w:r>
      <w:proofErr w:type="spellStart"/>
      <w:r>
        <w:rPr>
          <w:rStyle w:val="Fett"/>
          <w:rFonts w:eastAsiaTheme="majorEastAsia"/>
        </w:rPr>
        <w:t>Johannem</w:t>
      </w:r>
      <w:proofErr w:type="spellEnd"/>
      <w:r>
        <w:rPr>
          <w:rStyle w:val="Fett"/>
          <w:rFonts w:eastAsiaTheme="majorEastAsia"/>
        </w:rPr>
        <w:t xml:space="preserve">, dessen Bruder, und führte sie </w:t>
      </w:r>
      <w:proofErr w:type="spellStart"/>
      <w:r>
        <w:rPr>
          <w:rStyle w:val="Fett"/>
          <w:rFonts w:eastAsiaTheme="majorEastAsia"/>
        </w:rPr>
        <w:t>beiseits</w:t>
      </w:r>
      <w:proofErr w:type="spellEnd"/>
      <w:r>
        <w:rPr>
          <w:rStyle w:val="Fett"/>
          <w:rFonts w:eastAsiaTheme="majorEastAsia"/>
        </w:rPr>
        <w:t xml:space="preserve"> auf einen hohen Berg. Und ward verkläret vor ihnen, und </w:t>
      </w:r>
      <w:r>
        <w:rPr>
          <w:rStyle w:val="Fett"/>
          <w:rFonts w:eastAsiaTheme="majorEastAsia"/>
        </w:rPr>
        <w:lastRenderedPageBreak/>
        <w:t>Sein Angesicht leuchtete wie die Sonne, und Seine Kleider wurden weiß wie das Licht.</w:t>
      </w:r>
      <w:r>
        <w:t xml:space="preserve"> Warum Jesus nur diese drei, und gerade diese drei zu Zeugen Seiner Verklärung nahm, ist wohl (unter anderem was wir nicht wissen) die Ursache diese, dass erstens in zweier oder dreier Zeugen Mund alle Wahrheit stehet, zweitens: weil diese wohl die eifrigsten, </w:t>
      </w:r>
      <w:proofErr w:type="spellStart"/>
      <w:r>
        <w:t>teilnehmendsten</w:t>
      </w:r>
      <w:proofErr w:type="spellEnd"/>
      <w:r>
        <w:t xml:space="preserve"> und vertrauenswürdigsten waren und drittens: weil sie nachher auch die nähern Zeugen Seiner Leiden und Todesangst am Ölberg sein sollten und waren. Wer mit Jesu auf Tabor zu stehen kommt, und Seine Herrlichkeit hier schon zu schauen und zu schmecken bekommt, wie diese drei Jünger, der muss hier auch mit Ihm an den Ölberg und an das Kreuz, muss als Mitgenosse Seiner Verklärung auch Mitgenosse Seiner Erniedrigung und Marter werden; wie Paulus, der im dritten Himmel war und unaussprechliche Dinge hörte und sah, aber auch sagen konnte: Ich bin mit Christo gekreuzigt, ich habe einen Pfahl im Fleische, den ich nicht </w:t>
      </w:r>
      <w:proofErr w:type="spellStart"/>
      <w:r>
        <w:t>wegbeten</w:t>
      </w:r>
      <w:proofErr w:type="spellEnd"/>
      <w:r>
        <w:t xml:space="preserve"> kann; wir haben allenthalben Trübsal, wir tragen um allezeit das Sterben Jesu, werden immerdar in den Tod gegeben. 2 Kor. 4, 8. </w:t>
      </w:r>
    </w:p>
    <w:p w14:paraId="05316B63" w14:textId="77777777" w:rsidR="00C1008A" w:rsidRDefault="00C1008A" w:rsidP="00C1008A">
      <w:pPr>
        <w:pStyle w:val="StandardWeb"/>
      </w:pPr>
      <w:r>
        <w:t xml:space="preserve">Er führte sie </w:t>
      </w:r>
      <w:proofErr w:type="spellStart"/>
      <w:r>
        <w:t>beiseits</w:t>
      </w:r>
      <w:proofErr w:type="spellEnd"/>
      <w:r>
        <w:t xml:space="preserve"> auf einen Berg. Er wollte Seine Herrlichkeit nicht öffentlich vor allen Leuten, selbst nicht vor allen Seinen Jüngern zur Schau ausstellen. Sie musste zwar offenbar werden, aber nur durch Zeugen, und nur vor so vielen, als gesetzlich nötig waren, und allgemein bekannt sollte sie durch diese erst nach Seinem Tode und Seiner Auferstehung werden. Darum geschah das erst im Stillen. Verklärt wurde Er sehr heimlich, erniedrigt, geschmäht und gekreuzigt wurde er öffentlich vor aller Menschen Augen. So werden die Wunder der Gnade und Herrlichkeit uns sehr heimlich und verborgen im Innersten der Seele mitgeteilt, aber geschmäht und gelästert, erniedrigt und verfolgt werden wir öffentlich und laut vor aller Welt. </w:t>
      </w:r>
    </w:p>
    <w:p w14:paraId="53F175C7" w14:textId="77777777" w:rsidR="00C1008A" w:rsidRDefault="00C1008A" w:rsidP="00C1008A">
      <w:pPr>
        <w:pStyle w:val="StandardWeb"/>
      </w:pPr>
      <w:r>
        <w:t xml:space="preserve">Die Verklärung und Verwandlung Seines Angesichts in ein Sonnenangesicht, und Seiner Kleider in ein Lichtgewand sollten den Jüngern und uns zeigen, wie Er eigentlich aussieht, wie Seine natürliche Gestalt ist, die Ihm gebührt, auf dass wir Ihn desto mehr in Seiner Erniedrigung und Knechtsgestalt erkennen als Bürgen und Versöhner unserer Sünden. Ist das der, müssen wir ausrufen, wenn wir Ihn am Ölberge und auf Golgatha erblicken, ist das der, der auf Tabor wie die Sonne glänzte, dessen Kleid wie Himmelslicht strahlte? So hat sich dieser Herrliche, Verklärte, dessen Glanz und Herrlichkeit nicht zu ertragen war, so hat Er sich erniedrigt! solche Schmach und Verachtung, solche Schmerzen und Wunden, solches Kreuz hat Er auf sich genommen! Was trieb Ihn doch aus jener </w:t>
      </w:r>
      <w:proofErr w:type="spellStart"/>
      <w:r>
        <w:t>Taborsherrlichkeit</w:t>
      </w:r>
      <w:proofErr w:type="spellEnd"/>
      <w:r>
        <w:t xml:space="preserve"> in solche Leiden und Schmach hinein, wenn nicht Liebe und Erbarmen zu uns Armen und Elenden? Warum ließ sich dieser glänzende, anbetungswürdige Gottes-Sohn so verwerfen, anspeien, schlagen und kreuzigen? Darum, sagt der Prophet: auf dass wir Friede hätten, dass wir auch Seiner ewigen Herrlichkeit teilhaftig, auch verwandelt und verklärt werden in dasselbige Bild von einer Verklärung zur andern. 2 Kor. 3, 18. Ja, wie Er Selbst betet: „auf dass sie meine Herrlichkeit sehen, und die Liebe, womit du mich liebest, sei in ihnen und ich in ihnen. Joh. 17. </w:t>
      </w:r>
    </w:p>
    <w:p w14:paraId="714031B3" w14:textId="77777777" w:rsidR="00C1008A" w:rsidRDefault="00C1008A" w:rsidP="00C1008A">
      <w:pPr>
        <w:pStyle w:val="StandardWeb"/>
      </w:pPr>
      <w:r>
        <w:t xml:space="preserve">Wie wird Er dorten, im Reich Seiner Herrlichkeit glänzen, wenn Er hier im Fleisch auf Tabor schon so schön war. Und wie wird uns sein, wenn wir Ihn sehen werden, wie Er ist? - Doch wer eine solche Hoffnung hat, der wälzt sich nicht im Kote, sondern reinigt sich, gleichwie Er rein ist. 1 Joh. 3, 1 - 3. </w:t>
      </w:r>
    </w:p>
    <w:p w14:paraId="46BF9B22" w14:textId="77777777" w:rsidR="00C1008A" w:rsidRDefault="00C1008A" w:rsidP="00C1008A">
      <w:pPr>
        <w:pStyle w:val="StandardWeb"/>
      </w:pPr>
      <w:r>
        <w:rPr>
          <w:rStyle w:val="Fett"/>
          <w:rFonts w:eastAsiaTheme="majorEastAsia"/>
        </w:rPr>
        <w:t>Und siehe, da erschienen ihnen Moses und Elias und redeten mit Ihm.</w:t>
      </w:r>
      <w:r>
        <w:t xml:space="preserve"> Was haben diese hier zu tun? Sie sollen auch Seine Zeugen sein vor den Jüngern, dass Er der ist, den sie prophezeiten, auf den sie warteten, dass man nicht an ihnen hangen bleiben, nicht bei ihnen stehen bleiben, sondern an Ihn glauben soll, dass Er Herr und Heiland, der Sohn des Hauses, sie nur Knechte seien. Das ist den Jüngern gewiss aufgefallen, welch ein Unterschied ist </w:t>
      </w:r>
      <w:r>
        <w:lastRenderedPageBreak/>
        <w:t xml:space="preserve">zwischen Ihm und diesen Beiden, wie groß Er und wie klein sie sind gegen Ihn; wie viel größere Klarheit Christus, das Neue Testament, als Moses und Elias, das Alte Testament hatte. 2 Kor. 3, 8. So musste der Jude in den Jüngern ein Christ werden im Angesichte </w:t>
      </w:r>
      <w:proofErr w:type="spellStart"/>
      <w:r>
        <w:t>Mosis</w:t>
      </w:r>
      <w:proofErr w:type="spellEnd"/>
      <w:r>
        <w:t xml:space="preserve"> und Elias. So musste Christus in ihnen wachsen und Moses abnehmen. </w:t>
      </w:r>
    </w:p>
    <w:p w14:paraId="3FAF51FA" w14:textId="77777777" w:rsidR="00C1008A" w:rsidRDefault="00C1008A" w:rsidP="00C1008A">
      <w:pPr>
        <w:pStyle w:val="StandardWeb"/>
      </w:pPr>
      <w:r>
        <w:rPr>
          <w:rStyle w:val="Fett"/>
          <w:rFonts w:eastAsiaTheme="majorEastAsia"/>
        </w:rPr>
        <w:t xml:space="preserve">Petrus aber antwortete und sprach zu Jesu: Herr, hier ist gut sein; willst Du, so wollen wir hier drei Hütten machen, Dir eine, </w:t>
      </w:r>
      <w:proofErr w:type="spellStart"/>
      <w:r>
        <w:rPr>
          <w:rStyle w:val="Fett"/>
          <w:rFonts w:eastAsiaTheme="majorEastAsia"/>
        </w:rPr>
        <w:t>Mosi</w:t>
      </w:r>
      <w:proofErr w:type="spellEnd"/>
      <w:r>
        <w:rPr>
          <w:rStyle w:val="Fett"/>
          <w:rFonts w:eastAsiaTheme="majorEastAsia"/>
        </w:rPr>
        <w:t xml:space="preserve"> eine und Elias eine.</w:t>
      </w:r>
      <w:r>
        <w:t xml:space="preserve"> Wo bleibt denn die deine? du vergisst dich selbst vor Freude und Friede. Du bist schon zufrieden auch ohne Hütte. O Petrus! o Petrus! der Herr hat dich erst einen Teufel geheißen, und nun ist dir schon wieder so wohl, dass du Alles vergisst, und nun nur gleich im Himmel bleiben möchtest! So geht's von Tiefen zu Höhen, und von Höhen zu Tiefen, Berg auf, Berg ab, nicht wie das Fleisch und die Eigenliebe will, sondern wie der arme Mensch es nötig hat. So möchte man es ja freilich immer haben, wie in den ersten Gnadentagen, wenn Jesus herrlich im Herzen erscheint, und Seine Gnadenherrlichkeit in lauter Vergebung der Sünden und Ausgießung Seiner Liebe und Seines Geistes im Herzen sich offenbart. Da sieht man sich hoch auf dem Berge, und möchte nicht mehr herunter. Man fühlt sich im Himmel und will nicht mehr heraus. Aber so bleibt's noch nicht. Der arme, nun so reiche und selige Petrus muss wieder herunter vom hohen Berge, muss an den Ölberg, muss in des Hohenpriesters Hof, muss ins Feuer der Prüfung, muss offenbar werden, was er eigentlich ist, dass er noch nicht so heilig und lauter ist, dass er schon in den Himmel, in die ewigen Hütten taugt; er muss erst bitterlich weinen, muss erst den gebundenen, verdammten, </w:t>
      </w:r>
      <w:proofErr w:type="spellStart"/>
      <w:r>
        <w:t>zergeißelten</w:t>
      </w:r>
      <w:proofErr w:type="spellEnd"/>
      <w:r>
        <w:t xml:space="preserve">, gekrönten und gekreuzigten Jesus sehen; muss erst ein Examen bestehen: „Petrus! hast du mich lieb?“ - Und dann geht's noch nicht gleich nach Tabor zurück und in den Himmel hinein, sondern da heißt es erst: „Da du jünger warst, gürtetest du dich selbst, und wandeltest, wo du hin wolltest; wenn du aber alt wirst, wirst du deine Hände ausstrecken, und ein </w:t>
      </w:r>
      <w:proofErr w:type="spellStart"/>
      <w:proofErr w:type="gramStart"/>
      <w:r>
        <w:t>Anderer</w:t>
      </w:r>
      <w:proofErr w:type="spellEnd"/>
      <w:proofErr w:type="gramEnd"/>
      <w:r>
        <w:t xml:space="preserve"> wird dich gürten und führen, wo du nicht hin willst? Joh. 21, 18. d. h. Petrus musste erst viel leiden und endlich des Martertodes sterben. Das Alles folgt auf hie Tabors-Augenblicke, die man gleich so gern verewigen möchte. Selig ist, wer sich daran nicht ärgert. So kann eine Seele, die schon so herrlich und selig, mit Jesus und Moses und Elias in den Himmel versetzt sich fühlte, wieder herunter müssen, ihre Schwachheit, Untreue und Sündhaftigkeit erfahren, wie Petrus, kann wieder verläugnen, schwören und fluchen: ich kenne den Menschen nicht. Wie, Den nicht, den du auf Tabor mit Moses und Elias sahst, der dir so herrlich sich offenbarte? - Ja, so geht es jedem armen Petrus, der nicht wacht, nicht betet am Ölberge, der auf sich vertraut, viel verspricht, und nicht Kraft hat zu halten. Doch lässt der Herr solche armen Seelen nicht, wenn sie weinen, Er lässt sie zuerst und vor allen Andern wieder grüßen am Auferstehungsmorgen. </w:t>
      </w:r>
    </w:p>
    <w:p w14:paraId="43E8A981" w14:textId="77777777" w:rsidR="00C1008A" w:rsidRDefault="00C1008A" w:rsidP="00C1008A">
      <w:pPr>
        <w:pStyle w:val="StandardWeb"/>
      </w:pPr>
      <w:r>
        <w:rPr>
          <w:rStyle w:val="Fett"/>
          <w:rFonts w:eastAsiaTheme="majorEastAsia"/>
        </w:rPr>
        <w:t>Da Er noch redete, siehe, da überschattete sie eine lichte Wolke. Und siehe, eine Stimme aus der Wolke sprach: Dies ist mein lieber Sohn, an welchem ich Wohlgefallen habe, den sollt ihr hören!</w:t>
      </w:r>
      <w:r>
        <w:t xml:space="preserve"> Da kriegt Petrus die Antwort auf seinen Vorschlag, aus dem Himmel. Da wird ihm und allen Menschen gesagt, was diese Verklärung, diese Herrlichkeit und dieser selige Genuss der himmlischen Seligkeit auf diesem Berge zu bedeuten und zu sagen habe. Da erklärt der Vater vom Himmel herab Jesum als Seinen Sohn, auf dem Sein Wohlgefallen ruht, und den die ganze Welt hören und Ihm folgen soll. Nicht Hütten bauen, sondern auf Jesum schauen, Ihm nach durch Kreuz und Schmach; Sein Wort hören, glauben, beobachten, das ist des Vaters Wille und Gebot. Das war das Zeugnis Gottes des Vaters, das Er schon am Jordan bei der Taufe Johannis öffentlich gegeben hat von Seinem Sohne, hier besonders noch den drei </w:t>
      </w:r>
      <w:proofErr w:type="spellStart"/>
      <w:r>
        <w:t>auserwähltesten</w:t>
      </w:r>
      <w:proofErr w:type="spellEnd"/>
      <w:r>
        <w:t xml:space="preserve"> Zeugen: dass nämlich Jesus Christus Gottes Sohn und der Welt Heiland sei, dessen Wort allein gelte, gehört und geglaubt werden müsse. Darum schreibt hernach Petrus 2 Br. 1,16. „Wir sind nicht klugen Fabeln gefolgt, da wir euch kund getan haben die Kraft und Zukunft unsres Herrn Jesu Christi, sondern wir sind Augenzeugen Seiner Hoheit gewesen, da Er empfing von Gott dem Vater Ehre und Preis, durch eine Stimme, die </w:t>
      </w:r>
      <w:r>
        <w:lastRenderedPageBreak/>
        <w:t xml:space="preserve">zu Ihm geschah von der majestätischen Herrlichkeit: Dies ist mein lieber Sohn, an dem ich Wohlgefallen habe! Und diese Stimme haben wir gehöret vom Himmel gebracht, da wir mit Ihm waren auf dem heiligen Berge.“ Das ist ein fester Grund, der Grund der Apostel, auf den sie bauten, und auf den auch wir bauen. „Bei diesem Grunde will ich bleiben, so lange mich die Erde trägt -.“ Wer aber bei diesem Grunde bleibt, d. i. Jesum als den einzig wahren wohlgefälligen Sohn Gottes hält, der muss es dadurch beweisen, dass er Ihn hört, Sein Wort als die Regel und Richtschnur seines Glaubens und Lebens, Redens und Handelns gelten lässt und sich daran hält ewiglich. Bei jedem Worte Jesu im Evangelio soll uns die Stimme des Vaters in die Ohren und Herzen tönen: „Den sollt ihr hören!“ Das heißt so viel als „was Er euch sagt, das tut,“ glaubt, hofft und liebt. </w:t>
      </w:r>
    </w:p>
    <w:p w14:paraId="4FBB90DB" w14:textId="77777777" w:rsidR="00C1008A" w:rsidRDefault="00C1008A" w:rsidP="00C1008A">
      <w:pPr>
        <w:pStyle w:val="StandardWeb"/>
      </w:pPr>
      <w:r>
        <w:rPr>
          <w:rStyle w:val="Fett"/>
          <w:rFonts w:eastAsiaTheme="majorEastAsia"/>
        </w:rPr>
        <w:t>Da das die Jünger hörten, fielen sie auf ihr Angesicht, und erschraken sehr. Jesus aber trat zu ihnen, rührte sie an, und sprach: Stehet auf, und fürchtet euch nicht.</w:t>
      </w:r>
      <w:r>
        <w:t xml:space="preserve"> Wie schwach! Vorher so selig, so fröhlich, jetzt so furchtsam, so erschrocken da der Vater redet und Seinen Sohn empfiehlt! Der arme Mensch, der arme Sünder kann nichts aus dem Himmel hören oder </w:t>
      </w:r>
      <w:proofErr w:type="gramStart"/>
      <w:r>
        <w:t>sehen</w:t>
      </w:r>
      <w:proofErr w:type="gramEnd"/>
      <w:r>
        <w:t xml:space="preserve"> ohne sich zu fürchten und zu erschrecken, und es kommt doch aus seiner Heimat! er soll und will doch dahin! - Darum muss es noch anders mit uns werden, und wir müssen ganz von oben herab geboren werden, wenn wir ohne Furcht und Schrecken von oben etwas sehen und hören wollen. Nur wenn Jesus kommt und die Furchtsamen anrührt und tröstet, dann erholen sie sich wieder. Aber wen Jesus nicht anrührt und tröstet, der kann des Vaters Stimme nicht ertragen. So muss Er in Allem unser Mittler sein. </w:t>
      </w:r>
    </w:p>
    <w:p w14:paraId="69B0F6FA" w14:textId="77777777" w:rsidR="00C1008A" w:rsidRDefault="00C1008A" w:rsidP="00C1008A">
      <w:pPr>
        <w:pStyle w:val="StandardWeb"/>
      </w:pPr>
      <w:r>
        <w:rPr>
          <w:rStyle w:val="Fett"/>
          <w:rFonts w:eastAsiaTheme="majorEastAsia"/>
        </w:rPr>
        <w:t>Da sie aber ihre Augen aufhoben, sahen sie Niemand als Jesum allein.</w:t>
      </w:r>
      <w:r>
        <w:t xml:space="preserve"> Er ist genug, mag Moses und Elias immer verschwinden, mag selbst der Vater Sich uns noch verbergen, wenn wir nur Sein Wort, wenn wir nur Jesum haben. Jesum allein erblicken und haben ist genug. Wer noch mehr sieht neben Jesum, der sieht zu viel, und hat eben darum Jesum nicht, wie er Ihn haben soll. - allein. Mögen alle Gesichte und Offenbarungen, Tabors Herrlichkeiten und Seligkeiten, und was genannt werden kann, verschwinden, wenn nur Jesus uns bleibt. </w:t>
      </w:r>
    </w:p>
    <w:p w14:paraId="44FFB15B" w14:textId="77777777" w:rsidR="00C1008A" w:rsidRDefault="00C1008A" w:rsidP="00C1008A">
      <w:pPr>
        <w:pStyle w:val="StandardWeb"/>
      </w:pPr>
      <w:r>
        <w:rPr>
          <w:rStyle w:val="Fett"/>
          <w:rFonts w:eastAsiaTheme="majorEastAsia"/>
        </w:rPr>
        <w:t>Und da sie vom Berge herabgingen, gebot ihnen Jesus, und sprach: Ihr sollt dies Gesicht Niemand sagen, bis des Menschen Sohn von den Toten auferstanden ist.</w:t>
      </w:r>
      <w:r>
        <w:t xml:space="preserve"> Alles, selbst die Wahrheit hat ihre Zeit, wann sie gesagt, und nicht gesagt werden muss. Du musst nicht jede Offenbarung der Gnade und Liebe Jesu, die dir geworden ist, sogleich Andern und Allen mitteilen, wenn du sie nicht verlieren willst; sondern warte bis es Zeit ist, bis es einen Zweck hat, wo du nicht mehr dich und deine Ehre, sondern nur des Herrn Willen und Ehre im Auge hast und haben sollst. Es wäre gewiss zur Unzeit gewesen und hatte viel geschadet, wenn die Jünger gleich diese Geschichte, so wahr sie war, bekannt gemacht hätten. Sie mussten es erst für sich behalten und in ihren Herzen wirken lassen, sie mussten erst die ganze Geschichte erleben und Alles mit Ihm erfahren, dann konnten und durften sie erst Alles sagen und schreiben. </w:t>
      </w:r>
    </w:p>
    <w:p w14:paraId="2043D66A" w14:textId="77777777" w:rsidR="00C1008A" w:rsidRDefault="00C1008A" w:rsidP="00C1008A">
      <w:pPr>
        <w:pStyle w:val="StandardWeb"/>
      </w:pPr>
      <w:r>
        <w:t xml:space="preserve">O Herr Jesu! verkläre Dich auch in uns Allen, und gib, dass wir Dich hören, Dir glauben, bei Dir allein bleiben, Dir allein vertrauen und Dich in Allem verherrlichen wögen. Amen. </w:t>
      </w:r>
    </w:p>
    <w:p w14:paraId="658558A1" w14:textId="77777777" w:rsidR="00C1008A" w:rsidRDefault="00C1008A" w:rsidP="00C1008A">
      <w:pPr>
        <w:pStyle w:val="berschrift1"/>
      </w:pPr>
      <w:r>
        <w:t>Harms, Claus - Am sechsten Sonntag nach Epiphanias 1848.</w:t>
      </w:r>
    </w:p>
    <w:p w14:paraId="47A5F433" w14:textId="77777777" w:rsidR="00C1008A" w:rsidRDefault="00C1008A" w:rsidP="00C1008A">
      <w:pPr>
        <w:pStyle w:val="StandardWeb"/>
      </w:pPr>
      <w:r>
        <w:t xml:space="preserve">Ges. 664. Wie wohl ist mir, o Freund der Seelen. </w:t>
      </w:r>
    </w:p>
    <w:p w14:paraId="44962EF4" w14:textId="77777777" w:rsidR="00C1008A" w:rsidRDefault="00C1008A" w:rsidP="00C1008A">
      <w:pPr>
        <w:pStyle w:val="StandardWeb"/>
      </w:pPr>
      <w:r>
        <w:lastRenderedPageBreak/>
        <w:t xml:space="preserve">Mein Freund ist mein und ich bin sein. Der Gesang hat dieses Wort aus einem Gesange, aus einem Liede, aus dem </w:t>
      </w:r>
      <w:proofErr w:type="spellStart"/>
      <w:r>
        <w:t>Hohenlied</w:t>
      </w:r>
      <w:proofErr w:type="spellEnd"/>
      <w:r>
        <w:t xml:space="preserve">, Kap. 2, im vorletzten Vers, wo es weiter heißt: der unter den Rosen weidet; und im letzten steht vom Scheidebergen, über welches Gebirge der Freund, einem Hirsche gleich, wegsetzen und zu der Freundin, der Seele, umkehren möge. </w:t>
      </w:r>
    </w:p>
    <w:p w14:paraId="50942C18" w14:textId="77777777" w:rsidR="00C1008A" w:rsidRDefault="00C1008A" w:rsidP="00C1008A">
      <w:pPr>
        <w:pStyle w:val="StandardWeb"/>
      </w:pPr>
      <w:r>
        <w:t xml:space="preserve">Es soll dieses, geliebte Christen, nicht bloß gesprochen sein zum Anschluss, sondern auch zum Aufschluss. Die Tür der Rede habe ich damit aufschließen wollen. Wir haben an diesem Sonntage das Evangelium von der Verklärung Christi, das führt zu Betrachtungen, Erinnerungen, Vorstellungen, wie man es nennen will, welche angesprochen werden, dass sie hervortreten durch einen solchen Gesang und Redeanfang. Es ist dies Evangelium eins, das selten vorkommt, eben wie das Evangelium vom sieben und zwanzigsten Trinitatis. In der Einrichtung des Kirchenjahrs, im bald früheren, bald späteren Osterfest hat es seinen Grund. Wenn dasselbige denn einmal wieder vorkommt, ist es, glaub' ich, allen Predigern willkommen, ihren Zuhörern, hoff' ich, ebenfalls. Hört es verlesen: </w:t>
      </w:r>
    </w:p>
    <w:p w14:paraId="5F6C6C4F" w14:textId="77777777" w:rsidR="00C1008A" w:rsidRDefault="00C1008A" w:rsidP="00C1008A">
      <w:pPr>
        <w:pStyle w:val="StandardWeb"/>
      </w:pPr>
      <w:r>
        <w:t xml:space="preserve">Matth. 17, 1-9. </w:t>
      </w:r>
      <w:r>
        <w:br/>
      </w:r>
      <w:r>
        <w:rPr>
          <w:rStyle w:val="Fett"/>
          <w:rFonts w:eastAsiaTheme="majorEastAsia"/>
        </w:rPr>
        <w:t xml:space="preserve">Und nach sechs Tagen nahm Jesus zu sich </w:t>
      </w:r>
      <w:proofErr w:type="spellStart"/>
      <w:r>
        <w:rPr>
          <w:rStyle w:val="Fett"/>
          <w:rFonts w:eastAsiaTheme="majorEastAsia"/>
        </w:rPr>
        <w:t>Petrum</w:t>
      </w:r>
      <w:proofErr w:type="spellEnd"/>
      <w:r>
        <w:rPr>
          <w:rStyle w:val="Fett"/>
          <w:rFonts w:eastAsiaTheme="majorEastAsia"/>
        </w:rPr>
        <w:t xml:space="preserve">, </w:t>
      </w:r>
      <w:proofErr w:type="spellStart"/>
      <w:r>
        <w:rPr>
          <w:rStyle w:val="Fett"/>
          <w:rFonts w:eastAsiaTheme="majorEastAsia"/>
        </w:rPr>
        <w:t>Jakobum</w:t>
      </w:r>
      <w:proofErr w:type="spellEnd"/>
      <w:r>
        <w:rPr>
          <w:rStyle w:val="Fett"/>
          <w:rFonts w:eastAsiaTheme="majorEastAsia"/>
        </w:rPr>
        <w:t xml:space="preserve"> und </w:t>
      </w:r>
      <w:proofErr w:type="spellStart"/>
      <w:r>
        <w:rPr>
          <w:rStyle w:val="Fett"/>
          <w:rFonts w:eastAsiaTheme="majorEastAsia"/>
        </w:rPr>
        <w:t>Johannem</w:t>
      </w:r>
      <w:proofErr w:type="spellEnd"/>
      <w:r>
        <w:rPr>
          <w:rStyle w:val="Fett"/>
          <w:rFonts w:eastAsiaTheme="majorEastAsia"/>
        </w:rPr>
        <w:t xml:space="preserve">, seinen Bruder, und führte sie </w:t>
      </w:r>
      <w:proofErr w:type="spellStart"/>
      <w:r>
        <w:rPr>
          <w:rStyle w:val="Fett"/>
          <w:rFonts w:eastAsiaTheme="majorEastAsia"/>
        </w:rPr>
        <w:t>beiseits</w:t>
      </w:r>
      <w:proofErr w:type="spellEnd"/>
      <w:r>
        <w:rPr>
          <w:rStyle w:val="Fett"/>
          <w:rFonts w:eastAsiaTheme="majorEastAsia"/>
        </w:rPr>
        <w:t xml:space="preserve"> auf einen hohen Berg. Und ward verklärt vor ihnen, und sein Angesicht leuchtete wie die Sonne, und seine Kleider wurden weiß, als ein Licht. Und siehe, da erschienen ihnen Moses und Elias, die redeten mit ihm. Petrus aber antwortete und sprach zu Jesu: Herr, hier ist gut sein; willst du, so wollen wir hier drei Hütten machen, dir ein, </w:t>
      </w:r>
      <w:proofErr w:type="spellStart"/>
      <w:r>
        <w:rPr>
          <w:rStyle w:val="Fett"/>
          <w:rFonts w:eastAsiaTheme="majorEastAsia"/>
        </w:rPr>
        <w:t>Mosi</w:t>
      </w:r>
      <w:proofErr w:type="spellEnd"/>
      <w:r>
        <w:rPr>
          <w:rStyle w:val="Fett"/>
          <w:rFonts w:eastAsiaTheme="majorEastAsia"/>
        </w:rPr>
        <w:t xml:space="preserve"> eine, und </w:t>
      </w:r>
      <w:proofErr w:type="spellStart"/>
      <w:r>
        <w:rPr>
          <w:rStyle w:val="Fett"/>
          <w:rFonts w:eastAsiaTheme="majorEastAsia"/>
        </w:rPr>
        <w:t>Eliae</w:t>
      </w:r>
      <w:proofErr w:type="spellEnd"/>
      <w:r>
        <w:rPr>
          <w:rStyle w:val="Fett"/>
          <w:rFonts w:eastAsiaTheme="majorEastAsia"/>
        </w:rPr>
        <w:t xml:space="preserve"> eine. Da er noch also redete, siehe, da überschattete sie eine lichte Wolke. Und siehe, eine Stimme aus der Wolke sprach: Dies ist mein lieber Sohn, an welchem ich Wohlgefallen habe, den sollt ihr hören. Da das die Jünger hörten, fielen sie auf ihr Angesicht und erschraken sehr. Jesus aber trat zu ihnen, rührte sie an und sprach: Stehet auf, und fürchtet euch nicht. Da sie aber ihre Augen aufhoben, sahen sie Niemand, denn Jesum allein. Und da sie vom Berge herabgingen, gebot ihnen Jesus und sprach: Ihr sollt dies Gesicht Niemand sagen, bis des Menschen Sohn von den Toten auferstanden ist.</w:t>
      </w:r>
      <w:r>
        <w:t xml:space="preserve"> </w:t>
      </w:r>
    </w:p>
    <w:p w14:paraId="5D83F980" w14:textId="77777777" w:rsidR="00C1008A" w:rsidRDefault="00C1008A" w:rsidP="00C1008A">
      <w:pPr>
        <w:pStyle w:val="StandardWeb"/>
      </w:pPr>
      <w:r>
        <w:t xml:space="preserve">Darnach hört, liebe Brüder, was wir mit diesem Evangelio tun wollen, wie wir dasselbe wenden wollen viermalig: </w:t>
      </w:r>
    </w:p>
    <w:p w14:paraId="2B07856F" w14:textId="77777777" w:rsidR="00C1008A" w:rsidRDefault="00C1008A" w:rsidP="00C1008A">
      <w:pPr>
        <w:pStyle w:val="level1"/>
        <w:numPr>
          <w:ilvl w:val="0"/>
          <w:numId w:val="3"/>
        </w:numPr>
      </w:pPr>
      <w:r>
        <w:t>auf Christi Persönlichkeit,</w:t>
      </w:r>
    </w:p>
    <w:p w14:paraId="5A96B64F" w14:textId="77777777" w:rsidR="00C1008A" w:rsidRDefault="00C1008A" w:rsidP="00C1008A">
      <w:pPr>
        <w:pStyle w:val="level1"/>
        <w:numPr>
          <w:ilvl w:val="0"/>
          <w:numId w:val="3"/>
        </w:numPr>
      </w:pPr>
      <w:r>
        <w:t>auf unsere eigne Leiblichkeit,</w:t>
      </w:r>
    </w:p>
    <w:p w14:paraId="62DCDD5F" w14:textId="77777777" w:rsidR="00C1008A" w:rsidRDefault="00C1008A" w:rsidP="00C1008A">
      <w:pPr>
        <w:pStyle w:val="level1"/>
        <w:numPr>
          <w:ilvl w:val="0"/>
          <w:numId w:val="3"/>
        </w:numPr>
      </w:pPr>
      <w:r>
        <w:t>auf der beiden Welten Verbundenheit,</w:t>
      </w:r>
    </w:p>
    <w:p w14:paraId="4E257C33" w14:textId="77777777" w:rsidR="00C1008A" w:rsidRDefault="00C1008A" w:rsidP="00C1008A">
      <w:pPr>
        <w:pStyle w:val="level1"/>
        <w:numPr>
          <w:ilvl w:val="0"/>
          <w:numId w:val="3"/>
        </w:numPr>
      </w:pPr>
      <w:r>
        <w:t xml:space="preserve">auf Christi und seiner Freunde Vertrautheit. </w:t>
      </w:r>
    </w:p>
    <w:p w14:paraId="0F1A7F94" w14:textId="77777777" w:rsidR="00C1008A" w:rsidRDefault="00C1008A" w:rsidP="00C1008A">
      <w:pPr>
        <w:pStyle w:val="StandardWeb"/>
      </w:pPr>
      <w:r>
        <w:t xml:space="preserve">Dies. Oder sollen wir auch die Wahrheit dieses Berichtes dartun, darzutun suchen, uns mit den Zweiflern, Ungläubigen, Spöttern streiten, schlagen? Nein, wir entschlagen uns des und wenden, der Prediger, der es für wahr hält, und seine Zuhörer, die er als lauter Gläubige nimmt, ob auch </w:t>
      </w:r>
      <w:proofErr w:type="spellStart"/>
      <w:r>
        <w:t>Andre</w:t>
      </w:r>
      <w:proofErr w:type="spellEnd"/>
      <w:r>
        <w:t xml:space="preserve"> unter ihnen sein mögen, das Evangelium mehrmalig, zuerst auf Christi Persönlichkeit. </w:t>
      </w:r>
    </w:p>
    <w:p w14:paraId="069D1C72" w14:textId="77777777" w:rsidR="00C1008A" w:rsidRDefault="00C1008A" w:rsidP="00C1008A">
      <w:pPr>
        <w:pStyle w:val="berschrift2"/>
      </w:pPr>
      <w:r>
        <w:t>1.</w:t>
      </w:r>
    </w:p>
    <w:p w14:paraId="5459066C" w14:textId="77777777" w:rsidR="00C1008A" w:rsidRDefault="00C1008A" w:rsidP="00C1008A">
      <w:pPr>
        <w:pStyle w:val="StandardWeb"/>
      </w:pPr>
      <w:r>
        <w:t xml:space="preserve">Unsere christliche Religion bleibt keine christliche, sie bleibt gar keine Religion, wenn nicht Christus der Sohn Gottes ist in diesem Verstande des Wortes: Sohn, wie er es allein ist und kein </w:t>
      </w:r>
      <w:proofErr w:type="spellStart"/>
      <w:r>
        <w:t>Andrer</w:t>
      </w:r>
      <w:proofErr w:type="spellEnd"/>
      <w:r>
        <w:t xml:space="preserve"> vor ihm das gewesen ist, noch jemals sein wird, er, wie Gott Vater und Heiliger Geist, von Ewigkeit zu Ewigkeit. Person nennen wir das verschiedene Sein in der Gottheit, durch Offenbarung uns kundgegeben, aber die Person des Sohnes Gottes hat einer besonderen </w:t>
      </w:r>
      <w:r>
        <w:lastRenderedPageBreak/>
        <w:t xml:space="preserve">Offenbarung, Kundgebung bedurft, darum dass er zu einer gewissen Zeit aus der Verborgenheit hervorgetreten ist und hat sich erniedrigt zu uns Menschen herab, unser Fleisch und Blut an sich nehmend, wie der Apostel sagt, Phil. 2, Knechtsgestalt annehmend. Daher sprechen wir von einer, seiner, Christi, Persönlichkeit, einer Gottmenschheit. Mensch ist er unverkennbar, ein neuliches Sonntagsevangelium sagte noch von ihm: „und er schlief“; ja, er hat so sehr als ein Mensch sich erwiesen, dass von Anfang her es deren gegeben hat, wie es noch deren gibt und davon in unserer Zeit gar Viele, selbst in der Christenheit, die ihn für nichts anders als einen Menschen halten, und für nichts mehr als einen Menschen. Nicht wahr, ich frage die Gläubigen, nicht wahr, da kommt es unserm Glauben zu Statten, wenn in seinem Leben sich begibt, was sich hier begab? Geschehen ist dies, wie Alles geschehen ist, nach Joh. im vorletzten Kapitel, dass wir glauben, Jesus sei Christus,- der Sohn Gottes und dass wir durch den Glauben das Leben haben in seinem Namen. Unser Glaube ist beides, eine Bedingung des Christenlebens und dieses Christenleben selbst, welches, stärker nun und dann schwächer, jedenfalls wie alles, das wir unser </w:t>
      </w:r>
      <w:proofErr w:type="spellStart"/>
      <w:r>
        <w:t>nennen</w:t>
      </w:r>
      <w:proofErr w:type="spellEnd"/>
      <w:r>
        <w:t xml:space="preserve">, einer Bewahrung bedarf und einer Nahrung. Hier ist beides, eine Bewahrung und eine Nahrung. Wir lesen das, lesen es, wie es da steht, als ein Geschehenes, eine Weile, eine Zeitlang auf Verbot Verschwiegenes bis auf ein Gekommenes, dann Erzähltes, und in diesem Buche. Es ward Christus verklärt, bestehend darin, dass sein Angesicht leuchtete wie die Sonne und seine Kleider weiß wie das Licht wurden. Es erschienen Moses und Elias, die mit ihm reden, ein anderer Evangelist, Lucas, sagt, wovon, von dem Ausgange, welchen er sollte erfüllen zu Jerusalem. Was mehr ist als beides: es ward gehöret eine Stimme Gottes, hier wie bei Christi Taufe: Das ist mein lieber Sohn, den sollt ihr hören. Ihr, welche ihr? Die drei, die zwei oder die fünf? Ja, diese fünf, die drei aber, als die mit dieser gehörten Stimme sollten ausgehen und hervortreten, wie sie getan, und tun es bis heute in diesem Evangelium und der Predigt aus demselben, darin wir hören sollen von ihm, verkündigt von denen, die mit ihm auf dem heiligen Berge waren, 2. Petr. 1, und deren Wort Andern nach ihnen ist in den Mund gelegt worden, zur Stunde mir, ihr Lieben, zur Stunde mir. Den sollt ihr hören, den sollen wir hören, den, einen Andern nicht, den Gott verkläret hat auf dem Berge und hat ihn seinen lieben Sohn genannt. </w:t>
      </w:r>
    </w:p>
    <w:p w14:paraId="7658423C" w14:textId="77777777" w:rsidR="00C1008A" w:rsidRDefault="00C1008A" w:rsidP="00C1008A">
      <w:pPr>
        <w:pStyle w:val="StandardWeb"/>
      </w:pPr>
      <w:r>
        <w:t xml:space="preserve">Wär's geschehen, was geschehen ist, auch um Christi selbst willen, ihn zu stärken auf seinem Ausgange zu Jerusalem? Freilich, damals nahm er Stärkung an, es kam ein Engel vom Himmel, - indes hier lieget kein Grund vor, dass es um seinetwillen geschehen sei; um unsertwillen, dass wir ihn hören. </w:t>
      </w:r>
    </w:p>
    <w:p w14:paraId="32F1F24E" w14:textId="77777777" w:rsidR="00C1008A" w:rsidRDefault="00C1008A" w:rsidP="00C1008A">
      <w:pPr>
        <w:pStyle w:val="berschrift2"/>
      </w:pPr>
      <w:r>
        <w:t>2.</w:t>
      </w:r>
    </w:p>
    <w:p w14:paraId="06E97394" w14:textId="77777777" w:rsidR="00C1008A" w:rsidRDefault="00C1008A" w:rsidP="00C1008A">
      <w:pPr>
        <w:pStyle w:val="StandardWeb"/>
      </w:pPr>
      <w:r>
        <w:t xml:space="preserve">Das ist der Weg, den ich gehe, der Weg der Verkündigung, des Zeugnisses, den ich auch vor dir, liebe Gemeinde, gegangen bin meine Zeit, doch immer entschiedener, und lasse den Weg der Beweisführung, der </w:t>
      </w:r>
      <w:proofErr w:type="spellStart"/>
      <w:r>
        <w:t>Vernünftigmachung</w:t>
      </w:r>
      <w:proofErr w:type="spellEnd"/>
      <w:r>
        <w:t xml:space="preserve"> des geoffenbarten </w:t>
      </w:r>
      <w:proofErr w:type="spellStart"/>
      <w:r>
        <w:t>Evangelii</w:t>
      </w:r>
      <w:proofErr w:type="spellEnd"/>
      <w:r>
        <w:t xml:space="preserve"> ganz zur Seite liegen. Das ist ja auch der Weg, welchen die Apostel selbst und alle früheren Prediger gegangen sind bis nicht lange vor unsern Tagen. Ob der Herr auch mein Geleit auf diesem Wege sein wird und Gewinnungsgnade geben? Ich rufe dich an, Herr; es ist deine Sache, tue das! </w:t>
      </w:r>
    </w:p>
    <w:p w14:paraId="4503B50E" w14:textId="77777777" w:rsidR="00C1008A" w:rsidRDefault="00C1008A" w:rsidP="00C1008A">
      <w:pPr>
        <w:pStyle w:val="StandardWeb"/>
      </w:pPr>
      <w:r>
        <w:t xml:space="preserve">Wir betrachten das Evangelium von der Verklärung zweitens in Hinsicht auf unsre zukünftige eigne Leiblichkeit. Die seinige ist verklärt worden, er hatte keine andre. Oder hatte er, Jesus, doch eine andre Leiblichkeit? Die das himmlische Licht voller aufnahm, oder, wenn das Licht von innen kam, dasselbe stärker und reiner ausstrahlte? Wir geben es gerne zu; denn </w:t>
      </w:r>
      <w:proofErr w:type="gramStart"/>
      <w:r>
        <w:t>Eines</w:t>
      </w:r>
      <w:proofErr w:type="gramEnd"/>
      <w:r>
        <w:t xml:space="preserve">, das bei uns im Wege stehet, fand sich bei ihm nicht, die Sünde. Diese ist das Dunkle, nicht allein das Dunkle selbst, sondern auch das Dunkle, das den Schatten wirft. Ihr kennt ja wohl den Schatten vom Schatten und das Licht Abhaltende? Aber wissen wir denn nicht zu bleiben </w:t>
      </w:r>
      <w:r>
        <w:lastRenderedPageBreak/>
        <w:t xml:space="preserve">mit der Sünde? Offb. 7. wird von Solchen gelesen, die ihre Kleider helle gemacht haben im Blute des Lammes. Indes, wenn auch Unreines übrig bleibt, das von unsrer Leiblichkeit die Verklärung </w:t>
      </w:r>
      <w:proofErr w:type="gramStart"/>
      <w:r>
        <w:t>zur Zeit</w:t>
      </w:r>
      <w:proofErr w:type="gramEnd"/>
      <w:r>
        <w:t xml:space="preserve"> abhält, so haben wir doch eine Verheißung, diese, Phil. 4, wie er wolle unsern nichtigen Leib verklären, dass er ähnlich werde seinem verklärten Leibe, 1. Kor. 15: Es wird gesät in Unehre, auferstehen in Herrlichkeit. Indes, haben wir bis dahin zu warten? Ich meine, wenn wir hier schon Christi Glieder werden können, und sollen das werden, ich meine, wenn unsre Leiber doch hier schon Tempel des Heiligen Geistes werden können, und sollen das werden, da mein' ich, müssten sich hier schon an uns Spuren, Anfänge verklärter Leiblichkeit weisen. Ja, sie weisen sich, weisen sich auch zu Zeiten in der Tat, Gläubigen sichtbar, selbst Ungläubigen. O, wird's nicht in unsern Gottesdiensten gesehen dann und wann, dass </w:t>
      </w:r>
      <w:proofErr w:type="gramStart"/>
      <w:r>
        <w:t>daselbst</w:t>
      </w:r>
      <w:proofErr w:type="gramEnd"/>
      <w:r>
        <w:t xml:space="preserve"> der Menschen Angesicht nicht ihr gewöhnliches, alltägliches ist, sondern ein höheres Leben darüber ausgegossen, ausgebreitet liegt, und in den feuchten, feuchtwerdenden Augen sich der Himmel spiegelt? Das Angesicht wird auch bei Christi Verklärung genannt. Aber auch zu anderer Zeit mag man es sehen, im Kämmerlein wohl noch öfter, wenn </w:t>
      </w:r>
      <w:proofErr w:type="gramStart"/>
      <w:r>
        <w:t>daselbst</w:t>
      </w:r>
      <w:proofErr w:type="gramEnd"/>
      <w:r>
        <w:t xml:space="preserve"> ein </w:t>
      </w:r>
      <w:proofErr w:type="spellStart"/>
      <w:r>
        <w:t>Zulass</w:t>
      </w:r>
      <w:proofErr w:type="spellEnd"/>
      <w:r>
        <w:t xml:space="preserve"> wäre, um es zu sehen. Ach, wenn wir bessere Christen wären, dann würden wir auf der Straße mit verklärtem Angesichte einander grüßen. </w:t>
      </w:r>
    </w:p>
    <w:p w14:paraId="3A45AE15" w14:textId="77777777" w:rsidR="00C1008A" w:rsidRDefault="00C1008A" w:rsidP="00C1008A">
      <w:pPr>
        <w:pStyle w:val="StandardWeb"/>
      </w:pPr>
      <w:r>
        <w:t xml:space="preserve">Das Wort fragt auch nach einer andern Seite hin, es spricht zu gewissen Menschen: Wie gehet ihr doch mit eurer Leiblichkeit um! Ihr Unkeuschen, ihr Unmäßigen in Trank und Speise, wie richtet ihr euer Aussehen, das ihr von Natur habt, zu Grunde! Wenn euer Leib einmal aufersteht, wie wird er dann mit Schande bedeckt sein! </w:t>
      </w:r>
    </w:p>
    <w:p w14:paraId="1E3426DC" w14:textId="77777777" w:rsidR="00C1008A" w:rsidRDefault="00C1008A" w:rsidP="00C1008A">
      <w:pPr>
        <w:pStyle w:val="berschrift2"/>
      </w:pPr>
      <w:r>
        <w:t>3.</w:t>
      </w:r>
    </w:p>
    <w:p w14:paraId="51C3877C" w14:textId="77777777" w:rsidR="00C1008A" w:rsidRDefault="00C1008A" w:rsidP="00C1008A">
      <w:pPr>
        <w:pStyle w:val="StandardWeb"/>
      </w:pPr>
      <w:r>
        <w:t xml:space="preserve">Aufersteht, - also in eine andere Welt hineingeht. Wir wenden das Evangelium von der Verklärung Christi drittens, auf die Verbundenheit beider Welten. Hier sind zwei. Unsre Welt, darin wir leben, darin auch Jesus lebte und die drei, die er mit sich auf den heiligen Berg nahm: die eine; - die andere ist die, aus welcher Moses und Elias kamen, um mit Jesu zu reden. Es fällt doch Keinem ein, zu sagen, dass diese Zwei seien von den Toten erweckt, Moses sei gekommen aus seinem unbekannten Grabe im Moabiter Lande, da ihn Gott begraben hatte? Elias aber ist ja lebendig gen Himmel gefahren. Nein, sie sind gekommen aus der andern Welt. Wenn Schiller sagt: „Sechstausend Jahre hat der Tod geschwiegen,“ so sagen wir? Nicht ganz; wenn auch von Keinem mehr, so wissen wir doch von </w:t>
      </w:r>
      <w:proofErr w:type="spellStart"/>
      <w:r>
        <w:t>Zweien</w:t>
      </w:r>
      <w:proofErr w:type="spellEnd"/>
      <w:r>
        <w:t xml:space="preserve">; die haben durch ihre Erscheinung auf Tabor Meldung getan. Nehmen wir's hin, zu brauchen ist es: Unsterblichkeit! Es ist ein großes Wort, an den Särgen zu sprechen wider den Augenschein, wider alles, was den Sinn lehrt: Sieh', das ist unser Leben. Ja, das ist es. Und wiederum: Das ist unser Leben nicht; denn es gibt ein anderes Leben nach diesem und eine andere Welt, mehr als diese. Außer andern Zeugnissen sind hier zwei abgelegt. Hören es die, bei denen ein solches Wort Eingang findet und brauchen sie dasselbige Wort wider die alten Leugner, die sich gefunden haben von jeher, oder wider die neuern Diesseitigen, welche nach einer neu aufgekommenen Theologie nichts von einem Jenseits wissen wollen, gebrauche es, wer unter euch hier von dieser bloß diesseitigen Theologie berührt wird. Aber wir reden nicht sowohl von dem Vorhandensein einer andern Welt, sondern von ihrer beider Verbundenheit. Was hatten Moses und Elias hier denn zu tun? Was hatte Moses zu reden mit dem Manne, um ihn so zu nennen, der eine neue Religion, eine neue Seligkeitslehre einführen wollte? Wollte er ihm etwa abraten? Und Elias, der für </w:t>
      </w:r>
      <w:proofErr w:type="spellStart"/>
      <w:r>
        <w:t>Mosis</w:t>
      </w:r>
      <w:proofErr w:type="spellEnd"/>
      <w:r>
        <w:t xml:space="preserve"> Gesetz und Gottesdienst geeifert hatte zu seiner Zeit, wollte der denn Jesum andonnern: Stehe von deinem Vorhaben ab, wo nicht, so…. und dgl.? Nein, sie redeten mit einander, auch von dem Ausgange, den Jesus zu Jerusalem erfüllen sollte. Dieser Ausgang war sein Tod, der die Vollendung, die Erfüllung seines Werks ist. Hörten sie beide ja doch die Stimme Gottes: Der ist mein lieber Sohn, an welchem ich Wohlgefallen habe, den sollt ihr hören. Was ging's aber sie, diese beiden an? Ihre Welt, darin </w:t>
      </w:r>
      <w:r>
        <w:lastRenderedPageBreak/>
        <w:t xml:space="preserve">sie waren und unsere Welt, darin wir dennoch leben, sind verbunden mit einander. Nachdem Christus geboren ist, gibt es keinen Weg hin und keine Brücke hinüber, als das Evangelium. Dem müssen wir glauben. „Es ist in keinem Andern Heil“; Jesus selbst ist nicht unbestimmter, nicht freilassender, wenn er spricht: „Wer da glaubet und getauft wird, der wird selig“. Bedenken wir, was er weiter sagt: „wer aber nicht glaubet, der wird verdammet werden.“ Wer nicht glaubet, d. h. wer es hört und </w:t>
      </w:r>
      <w:proofErr w:type="spellStart"/>
      <w:r>
        <w:t>wem's</w:t>
      </w:r>
      <w:proofErr w:type="spellEnd"/>
      <w:r>
        <w:t xml:space="preserve"> gesagt wird. In wie vielen Ländern ertönet nicht der evangelische Schall. Hier über die Gemeinde jeden Sonntag. Die aber nicht kommen, niemals kommen, es zu hören, ihn zu hören? Das ist ihre Schuld, und das schützet sie nicht, so wenig es denjenigen schützet, der ein publiziertes königliches Gebot übertritt, wenn er es nicht gehört hat: er hätte - es hören können. Hier gehen sie ihre Zeit dahin, leben wie in, ebenso mit dieser Welt, meinetwegen auch für sie; wir lassen sie; dort - es gibt eine andre Welt - wird sich's offenbaren. Noch vorigen Sonntag lehrte es das Gleichnis </w:t>
      </w:r>
      <w:proofErr w:type="gramStart"/>
      <w:r>
        <w:t>vom Unkraut</w:t>
      </w:r>
      <w:proofErr w:type="gramEnd"/>
      <w:r>
        <w:t xml:space="preserve"> unter den Weizen. Das wird in den Feuerofen geworfen, dieser wird in die Scheuern gebracht, nach dem heutigen Evangelio: kommt hin, da Moses und Elias herkamen und kommt zu Dem auch, der hier verklärt ward und nach seiner Himmelfahrt zur Rechten des himmlischen Vaters sitzt, der ihn in dem niederen Erdenstand seinen lieben Sohn geheißen und uns gesagt hat, dass wir ihn hören sollen. Das ist der beiden Welten Verbundenheit. </w:t>
      </w:r>
    </w:p>
    <w:p w14:paraId="5531776A" w14:textId="77777777" w:rsidR="00C1008A" w:rsidRDefault="00C1008A" w:rsidP="00C1008A">
      <w:pPr>
        <w:pStyle w:val="berschrift2"/>
      </w:pPr>
      <w:r>
        <w:t>4.</w:t>
      </w:r>
    </w:p>
    <w:p w14:paraId="65BEEF67" w14:textId="77777777" w:rsidR="00C1008A" w:rsidRDefault="00C1008A" w:rsidP="00C1008A">
      <w:pPr>
        <w:pStyle w:val="StandardWeb"/>
      </w:pPr>
      <w:r>
        <w:t xml:space="preserve">Wir wollten unser Evangelium noch wenden zu Christi und seiner Freunde Vertrautheit. Geschehe das in der Kürze, wie denn auch viel nicht davon zu reden ist, von diesem Geheimnis zwischen Christo und seinen Freunden. Da sie vom Berge hinab gingen, gebot ihnen Jesus und sprach: Ihr sollt dies Gesicht Niemandem sagen, bis des Menschen Sohn von den Toten auferstanden ist. Meine Lieben, was jetzt folgt, davon möcht' ich am liebsten nur mit Einigen reden. Mit wem? Sei's vor Allen hier gesagt: Mit denjenigen, welche ein Gesicht, wenn auch in dieser Art nicht, doch ein Gesicht gesehen haben. Das haben diejenigen, ich will's benennen mit Bibelworten, denen ein heller Schein jemals ins Herz gefallen ist von dem Angesicht. Jesu Christi, bei denen Jesus, wie er's nennt, samt dem Vater Wohnung gemacht und sich ihnen geoffenbart hat, - es sind diejenigen, welche an ihrem Geiste neu, sprechen wir: an ihrem oder an ihren Geist das Zeugnis bekommen haben durch den Heiligen Geist von ihrer Gotteskindschaft, mit denen Jesus geredet hat aus der Schrift, dabei das Herz in ihnen brannte, die das Zusehen hatten, als ihnen das Siegel ihrer Erwählung aufgedrückt und ihnen das Pfand ihrer Seligkeit gegeben wurde, die von Jesu gegrüßt sind, wie Maria von dem Engel, die ihn haben zu sich sagen hören, wie Saulus: Ich bin Jesus, und wie Paulus: Lass dir an meiner Gnade genügen, - die, als hätten sie auch seine Seite gesehen und seine </w:t>
      </w:r>
      <w:proofErr w:type="spellStart"/>
      <w:r>
        <w:t>Nägelmale</w:t>
      </w:r>
      <w:proofErr w:type="spellEnd"/>
      <w:r>
        <w:t xml:space="preserve">, wie Thomas rufen: Mein Herr und mein Gott! - denen in solchen Stunden zu Sinnen gewesen ist, „wie Petro, als er sprach: Herr, hier ist gut sein; willst du, so wollen wir Hütten bauen, - diese, die mein' ich, die haben auch ein Gesicht gehabt und stehen mit Jesu in Freundschaft und Vertrautheit. Ja, in Vertrautheit. Er will's nicht gesagt haben, es ist zu heilig. Die Zeit wird kommen, und alsdann werden sie nicht davon schweigen. Bis dahin bleibt es das Geheimnis der Vertrautheit, und etwa zwischen Gleichgesinnten, die auch solches erfahren haben, mag zuweilen hiervon die Rede sein, wie es gewiss auch zu Zeiten zwischen diesen dreien hier gewesen ist. Das Christentum besteht nicht in solchen Erzählungen, es besteht auch selbst in Erfahrungen dieser Art nicht. Glaub' ist Christentum, ob auch trockner, erfahrungsloser Glaube. - Doch wem der Herr mehr gibt und gönnt, der freut sich dessen und danket ihm dafür, und hat auf lange Zeit genug an nur Einer solchen, </w:t>
      </w:r>
      <w:proofErr w:type="spellStart"/>
      <w:r>
        <w:t>sprech</w:t>
      </w:r>
      <w:proofErr w:type="spellEnd"/>
      <w:r>
        <w:t xml:space="preserve">' ich, Hüttenerfahrung. Darf ich sagen: Jesus, gib sie Allen? Wahrlich, es ist etwas Herrliches, Seliges, um die Verklärung! Ich sage: Jesu, gib sie Allen, stifte zwischen ihnen und dir eine solche Vertrautheit. Amen. </w:t>
      </w:r>
    </w:p>
    <w:p w14:paraId="68F330B6" w14:textId="3AE14751" w:rsidR="00C1008A" w:rsidRDefault="00C1008A" w:rsidP="00C1008A">
      <w:pPr>
        <w:pStyle w:val="berschrift1"/>
      </w:pPr>
      <w:r>
        <w:lastRenderedPageBreak/>
        <w:t>Harms, Claus - Am sechsten Sonntage nach der Erscheinung Christi.</w:t>
      </w:r>
    </w:p>
    <w:p w14:paraId="54A09E57" w14:textId="77777777" w:rsidR="00C1008A" w:rsidRDefault="00C1008A" w:rsidP="00C1008A">
      <w:pPr>
        <w:pStyle w:val="StandardWeb"/>
      </w:pPr>
      <w:r>
        <w:t xml:space="preserve">Viele klagen, dass es immer schlechter werde in der Welt, dass man Treue und Redlichkeit, Liebe und Frömmigkeit seltener finde wie ehemals, dass man häufiger von Wortbrüchigkeit und Unkeuschheit höre, dass der Eigennutz weiter um sich greife und die wohlwollenden Triebe des Herzens ersticke, dass der mächtige, für klug ausgeschriene Unglaube durch Hilfe der Vornehmen den schwachen, einfältigen Aberglauben vom Thron gestoßen, welcher nur noch einen geringen Anhang unter den Niedrigsten im Volke habe, so dass nun die Menschheit würde mit Skorpionen gezüchtigt werden, anstatt vorher mit Peitschen, während des Aberglaubens Regierung. So klagen viele. </w:t>
      </w:r>
    </w:p>
    <w:p w14:paraId="30E762D9" w14:textId="77777777" w:rsidR="00C1008A" w:rsidRDefault="00C1008A" w:rsidP="00C1008A">
      <w:pPr>
        <w:pStyle w:val="StandardWeb"/>
      </w:pPr>
      <w:r>
        <w:t xml:space="preserve">Lasset mich wünschen, meine Zuhörer, wünschen, dass des Bösen weniger werde, - so wird ja auch des Übels weniger in der Welt! - dass das Gute besser werde, dass die Zahl der Redlichen sich vermehre, dass die Liebe, dies </w:t>
      </w:r>
      <w:proofErr w:type="gramStart"/>
      <w:r>
        <w:t>vollkommenste</w:t>
      </w:r>
      <w:proofErr w:type="gramEnd"/>
      <w:r>
        <w:t xml:space="preserve"> Band, uns alle immer enger verbinde und unsre Leiden mildre, unsre Lasten erleichtre, unsre Freuden erhöhe! Wünschen lasset mich, dass besonders die Religion ihre Kraft an uns zeige und ihren Segen über uns ausschütte! Die Quelle ist geöffnet, der Weg zu ihr gezeigt, o möchten doch immer mehr Dürstende gefunden werden, die hingehen und sich Erkenntnis, Stärkung, Ruhe, - die sich einen himmlischen Sinn, ein neues Leben trinken an dieser himmlischen, lebendigen Quelle. </w:t>
      </w:r>
    </w:p>
    <w:p w14:paraId="37C7E03F" w14:textId="77777777" w:rsidR="00C1008A" w:rsidRDefault="00C1008A" w:rsidP="00C1008A">
      <w:pPr>
        <w:pStyle w:val="StandardWeb"/>
      </w:pPr>
      <w:r>
        <w:t xml:space="preserve">Hier im Tempel Gottes, am Tage seiner Verehrung, wird dieser Wunsch ein Gebet, - ein Gebet zu dir, liebreicher Vater, zu dem wir unsre Hände aufheben dürfen </w:t>
      </w:r>
      <w:proofErr w:type="spellStart"/>
      <w:r>
        <w:t>sonder</w:t>
      </w:r>
      <w:proofErr w:type="spellEnd"/>
      <w:r>
        <w:t xml:space="preserve"> Zweifel, - ein Gebet zu dir, Jesus Christus, der du mit segnender Gegenwart erfreuen willst, wo Christen versammelt sind. Wir bitten nicht um Erdenglück, um deinen Beistand bitten wir </w:t>
      </w:r>
    </w:p>
    <w:p w14:paraId="09F29A52" w14:textId="77777777" w:rsidR="00C1008A" w:rsidRDefault="00C1008A" w:rsidP="00C1008A">
      <w:pPr>
        <w:pStyle w:val="StandardWeb"/>
      </w:pPr>
      <w:r>
        <w:t>zu allen Guten,</w:t>
      </w:r>
      <w:r>
        <w:br/>
        <w:t xml:space="preserve">zu jeder Tugend, </w:t>
      </w:r>
      <w:r>
        <w:br/>
        <w:t>zum himmlischen Wandel auf Erden.</w:t>
      </w:r>
      <w:r>
        <w:br/>
        <w:t>Lenke, lenke du unsern Blick in jene Höhen,</w:t>
      </w:r>
      <w:r>
        <w:br/>
        <w:t xml:space="preserve">wenn er sich an niederen, irdischen Dingen weidet! </w:t>
      </w:r>
      <w:r>
        <w:br/>
        <w:t xml:space="preserve">Führe, führe du uns auf die </w:t>
      </w:r>
      <w:proofErr w:type="spellStart"/>
      <w:r>
        <w:t>ebene</w:t>
      </w:r>
      <w:proofErr w:type="spellEnd"/>
      <w:r>
        <w:t xml:space="preserve"> Bahn,</w:t>
      </w:r>
      <w:r>
        <w:br/>
        <w:t xml:space="preserve">wenn wir verderbliche Wege wandeln! </w:t>
      </w:r>
      <w:r>
        <w:br/>
        <w:t xml:space="preserve">Wecke, wecke du die schlummernde Kraft, </w:t>
      </w:r>
      <w:r>
        <w:br/>
        <w:t>dass wir uns nicht der Trägheit ergeben,</w:t>
      </w:r>
      <w:r>
        <w:br/>
        <w:t>sondern in rüstigen Kampf, in heiligen Eifer,</w:t>
      </w:r>
      <w:r>
        <w:br/>
        <w:t xml:space="preserve">von dir unterstützt </w:t>
      </w:r>
      <w:r>
        <w:br/>
        <w:t xml:space="preserve">dem Argen </w:t>
      </w:r>
      <w:proofErr w:type="spellStart"/>
      <w:r>
        <w:t>widersteh'n</w:t>
      </w:r>
      <w:proofErr w:type="spellEnd"/>
      <w:r>
        <w:t xml:space="preserve"> und uns unbefleckt erhalte! </w:t>
      </w:r>
    </w:p>
    <w:p w14:paraId="3B16EF91" w14:textId="77777777" w:rsidR="00C1008A" w:rsidRDefault="00C1008A" w:rsidP="00C1008A">
      <w:pPr>
        <w:pStyle w:val="StandardWeb"/>
      </w:pPr>
      <w:r>
        <w:t xml:space="preserve">Wir wollen unter dem Beistande Gottes unsre Andacht fortsetzen unter Anleitung unsers Textes. 2. Thess. 3, 5. </w:t>
      </w:r>
    </w:p>
    <w:p w14:paraId="79F154DB" w14:textId="77777777" w:rsidR="00C1008A" w:rsidRPr="001355C3" w:rsidRDefault="00C1008A" w:rsidP="00C1008A">
      <w:pPr>
        <w:pStyle w:val="StandardWeb"/>
        <w:rPr>
          <w:b/>
        </w:rPr>
      </w:pPr>
      <w:r w:rsidRPr="001355C3">
        <w:rPr>
          <w:b/>
        </w:rPr>
        <w:t xml:space="preserve">Der Herr richte eure Herzen zu der Liebe Gottes und zu der Geduld Christi. </w:t>
      </w:r>
    </w:p>
    <w:p w14:paraId="3A5144D4" w14:textId="77777777" w:rsidR="00C1008A" w:rsidRDefault="00C1008A" w:rsidP="00C1008A">
      <w:pPr>
        <w:pStyle w:val="StandardWeb"/>
      </w:pPr>
      <w:r>
        <w:t xml:space="preserve">Der Herr richte eure Herzen zu der Liebe Gottes und zu der Geduld Christi, er lenke euren Sinn auf die Erwägung der Liebe, die Gott euch erzeiget, und zur Betrachtung der Standhaftigkeit im Guten, die Christus bewiesen hat, - das ist der fromme Wunsch und zugleich die treue Ermahnung des Apostels Paulus. O sie sind wahr und eindringlich, diese Worte in dem Munde dessen, der uns sein Inneres, die Gewalt der Begierden, die Schwäche und den Wankelmut des Herzens, den Kampf des auswendigen und inwendigen Menschen so </w:t>
      </w:r>
      <w:r>
        <w:lastRenderedPageBreak/>
        <w:t xml:space="preserve">offen dargelegt, so treffend geschildert hat. (Röm. 7) Wer wird mich erlösen, ruft er aus im Gefühl der Bedrängnis, wer wird mich erlösen von dem Leibe des Todes, von der Begierden verderblichen Herrschaft? Ich danke Gott, erwidert er in froher Besinnung, es ist geschehen durch Jesum Christum, unsern Herrn. Er hat mich ergriffen, da ich tot war in Sünden, und mich in ein neues gottgeweihtes Leben geführt. Ich jage dem vorgesteckten Ziel nach, dem herrlichen Kleinod: Gottes Wohlgefallen - ein hohes Ziel, ein saurer Weg für mich Schwachen! aber Gott rief: Lass dir an meiner Gnade genügen, meine Kraft soll in dir, Schwachem, mächtig sein. So bin ich geliebt worden, und so will ich wieder lieben, dass nichts mich scheiden soll von Gott, nicht Trübsal oder Angst oder Verfolgung oder Hunger oder Blöße oder Gefahr oder Schwerdt, mit ihm werde ich in dem allen weit überwinden! - Dieser Paulus, Freunde, der so bekannt war mit dem menschlichen Herzen, der sich des Weges seiner Heiligung so klar bewusst war, der mit so vieler Begeisterung die Hilfe Gottes und Jesu rühmt, die er erfahren hatte, dieser Paulus ermahnt die </w:t>
      </w:r>
      <w:proofErr w:type="spellStart"/>
      <w:r>
        <w:t>Gemeine</w:t>
      </w:r>
      <w:proofErr w:type="spellEnd"/>
      <w:r>
        <w:t xml:space="preserve"> zu </w:t>
      </w:r>
      <w:proofErr w:type="spellStart"/>
      <w:r>
        <w:t>Thessalonich</w:t>
      </w:r>
      <w:proofErr w:type="spellEnd"/>
      <w:r>
        <w:t xml:space="preserve">, sich vor dem Argen zu hüten, und den christlichen Vorschriften gemäß zu leben, und setzt in seiner frommen Sprache hinzu: Der Herr richte eure Herzens zur Liebe Gottes und zu der Geduld Christi. Er hatte ja an sich selber erfahren, woher ihm Aufmunterung, Stärkung, Friede und Seligkeit geschenkt worden. Wie sehr verdienen also seine Worte nicht sowohl verstanden als vielmehr erwogen und beherziget, nicht sowohl erklärt als vielmehr untersucht und ergründet zu werden! Wohlan, meine Zuhörer, unsre Betrachtung in dieser Stunde sei der gedachte apostolische Wunsch selbst: </w:t>
      </w:r>
    </w:p>
    <w:p w14:paraId="5ACA48D0" w14:textId="77777777" w:rsidR="00C1008A" w:rsidRDefault="00C1008A" w:rsidP="00C1008A">
      <w:pPr>
        <w:pStyle w:val="StandardWeb"/>
      </w:pPr>
      <w:r>
        <w:t xml:space="preserve">Der Herr richte eure Herzen zur Liebe Gottes und zur Geduld Christi. </w:t>
      </w:r>
    </w:p>
    <w:p w14:paraId="1D583E90" w14:textId="77777777" w:rsidR="00C1008A" w:rsidRDefault="00C1008A" w:rsidP="00C1008A">
      <w:pPr>
        <w:pStyle w:val="StandardWeb"/>
      </w:pPr>
      <w:r>
        <w:t xml:space="preserve">Unser Nachdenken verweile </w:t>
      </w:r>
    </w:p>
    <w:p w14:paraId="5D64DC79" w14:textId="77777777" w:rsidR="00C1008A" w:rsidRDefault="00C1008A" w:rsidP="00C1008A">
      <w:pPr>
        <w:pStyle w:val="level1"/>
        <w:numPr>
          <w:ilvl w:val="0"/>
          <w:numId w:val="4"/>
        </w:numPr>
      </w:pPr>
      <w:r>
        <w:t xml:space="preserve">zuerst bei der Liebe Gottes, dass wir sehen, wie sie allein die Herzen gewinnt; </w:t>
      </w:r>
    </w:p>
    <w:p w14:paraId="016AF6B6" w14:textId="77777777" w:rsidR="00C1008A" w:rsidRDefault="00C1008A" w:rsidP="00C1008A">
      <w:pPr>
        <w:pStyle w:val="level1"/>
        <w:numPr>
          <w:ilvl w:val="0"/>
          <w:numId w:val="4"/>
        </w:numPr>
      </w:pPr>
      <w:r>
        <w:t xml:space="preserve">dann bei der Geduld der Standhaftigkeit Christi, dass wir erkennen, wie dieses Beispiel uns zu gleicher Standhaftigkeit stärket; es wird sich darauf </w:t>
      </w:r>
    </w:p>
    <w:p w14:paraId="7F87550B" w14:textId="77777777" w:rsidR="00C1008A" w:rsidRDefault="00C1008A" w:rsidP="00C1008A">
      <w:pPr>
        <w:pStyle w:val="level1"/>
        <w:numPr>
          <w:ilvl w:val="0"/>
          <w:numId w:val="4"/>
        </w:numPr>
      </w:pPr>
      <w:r>
        <w:t xml:space="preserve">endlich zeigen lassen, wie aus solcher Einsicht und Erkenntnis das Gebet entspringe: Gott wolle unsere Herzen so lenken, dass seine Liebe und Jesu Geduld unser beständiges Augenmerk seien. </w:t>
      </w:r>
    </w:p>
    <w:p w14:paraId="05D6784B" w14:textId="77777777" w:rsidR="00C1008A" w:rsidRDefault="00C1008A" w:rsidP="00C1008A">
      <w:pPr>
        <w:pStyle w:val="StandardWeb"/>
      </w:pPr>
      <w:r>
        <w:t>Und dabei fliehe, was die Zeit</w:t>
      </w:r>
      <w:r>
        <w:br/>
      </w:r>
      <w:proofErr w:type="spellStart"/>
      <w:r>
        <w:t>Nur</w:t>
      </w:r>
      <w:proofErr w:type="spellEnd"/>
      <w:r>
        <w:t xml:space="preserve"> angeht und nicht ewig ist!</w:t>
      </w:r>
      <w:r>
        <w:br/>
        <w:t xml:space="preserve">Zu klein sei uns zu dieser Stunde </w:t>
      </w:r>
      <w:r>
        <w:br/>
        <w:t xml:space="preserve">Jedweder Erdgedanke! </w:t>
      </w:r>
      <w:r>
        <w:br/>
        <w:t xml:space="preserve">Jetzt fühlt es unser Herze ganz, </w:t>
      </w:r>
      <w:r>
        <w:br/>
        <w:t xml:space="preserve">Dass es im Staub ein Fremdling ist! </w:t>
      </w:r>
      <w:r>
        <w:br/>
        <w:t xml:space="preserve">Lass, Herr, zu unserm Vaterlande </w:t>
      </w:r>
      <w:r>
        <w:br/>
        <w:t xml:space="preserve">Hinauf die hohe Seele steigen; </w:t>
      </w:r>
      <w:r>
        <w:br/>
        <w:t xml:space="preserve">Hinauf zu Gott! hinauf zu Gott!! </w:t>
      </w:r>
    </w:p>
    <w:p w14:paraId="0FD1867A" w14:textId="77777777" w:rsidR="00C1008A" w:rsidRDefault="00C1008A" w:rsidP="00C1008A">
      <w:pPr>
        <w:pStyle w:val="berschrift2"/>
      </w:pPr>
      <w:r>
        <w:t>I.</w:t>
      </w:r>
    </w:p>
    <w:p w14:paraId="7420B6C1" w14:textId="77777777" w:rsidR="00C1008A" w:rsidRDefault="00C1008A" w:rsidP="00C1008A">
      <w:pPr>
        <w:pStyle w:val="StandardWeb"/>
      </w:pPr>
      <w:r>
        <w:t xml:space="preserve">O wohl, Brüder! hier gelingt uns die Erhebung zu Gott. In seinem Hause sind wir von dem Staube getrennt, welcher uns draußen beschwert; in diesen Augenblicke der gemeinschaftlichen Andacht vermögen wir die Fesseln des Irdischen abzustreifen: - der entlastete freie Geist schwinget sich himmelwärts zum Vater der Geister, von dem er gekommen ist, zu dem er dereinst auch wiederkehren wird. In dem seligen Gefühl, dass er nicht der Erde, sondern dem Herrn Himmels und der Erde verwandt sei; im frohen Bewusstsein, dass er nicht der sichtbaren Welt, sondern der unsichtbaren Welt angehöre, </w:t>
      </w:r>
      <w:r>
        <w:lastRenderedPageBreak/>
        <w:t xml:space="preserve">vergisst er Erdentand und Plage, und verweilt droben, betrachtend, sinnend, anbetend - ach, und seine irdische Hülle, die er verlassen zu haben scheint, möchte ihrem Geist nacheilen, die Augen wenden sich zum Himmel, die Hände heben sich, gefaltet, auf. </w:t>
      </w:r>
    </w:p>
    <w:p w14:paraId="26101269" w14:textId="77777777" w:rsidR="00C1008A" w:rsidRDefault="00C1008A" w:rsidP="00C1008A">
      <w:pPr>
        <w:pStyle w:val="StandardWeb"/>
      </w:pPr>
      <w:r>
        <w:t xml:space="preserve">Allein, wir wollen es gestehen, solche Geisteserhebungen sind selten und vorübergehend. Der Blick kehret bald zur Erde wieder herab, und die Hände greifen zur gewohnten Arbeit. Weit entfernt uns dessen zu schämen, halten wir es im Gegenteil nicht für den kleinsten Ruhm, tätige Bürger dieser Welt zu sein, Gewerbe, Nahrung und Hantierung zu treiben. Nur leider! ist es oft der Fall, dass, sowie die Augen ein zeitliches Gut ansehen, sowie die Hände es zu ergreifen streben, auch der Geist herab - in den Dienst der sinnlichen Lust gezogen wird! Gottesvergessen hängt der Mensch dem Gott Mammon an, als wenn der mit seiner veränderlichen Gunst ihn ewig glücklich machte! Gottesvergessen sucht er die Freundschaft der Angesehenen und Mächtigen, der Götter der Erde, als wenn ihre Ämter und Würden wahre Würde geben, als wenn ihr Wort Hilfe in jeder Not wäre! Gottesvergessen sucht er sein Glück in der Befriedigung seiner Lüste und Begierden, und macht den Bauch zu seinem Gott! Gottesvergessen lässt er den Mut sinken, wenn sich ihm Hindernisse entgegenstellen, wirft er sein Vertrauen weg, sobald es ihm übel geht, verliert er Glauben und Hoffnung, wenn seine blöden Augen das Gewünschte und Ersehnte nicht in handgreiflicher Nähe sehn! Das sind die Wege, auf welchen der Mensch sich von Gott entfernt. Er wird geblendet von dem Glanz dieser Welt, er wird von seiner Lust gereizt und gelockt - und verlocket zur Sünde, zum Laster, zur Sicherheit in Sünde und Laster. Und geschieht dies am grünen Holz, d. h. bei Christen, die zur Erkenntnis höherer Güter und reinerer Freuden gelangt sind, was soll am </w:t>
      </w:r>
      <w:proofErr w:type="gramStart"/>
      <w:r>
        <w:t>dürren</w:t>
      </w:r>
      <w:proofErr w:type="gramEnd"/>
      <w:r>
        <w:t xml:space="preserve"> werden, bei Christen, die nie, in keinem Gebete, die </w:t>
      </w:r>
      <w:proofErr w:type="spellStart"/>
      <w:r>
        <w:t>Wonn</w:t>
      </w:r>
      <w:proofErr w:type="spellEnd"/>
      <w:r>
        <w:t xml:space="preserve">' und Seligkeit geschmeckt haben, welche außerhalb dieser Welt zu finden ist! </w:t>
      </w:r>
    </w:p>
    <w:p w14:paraId="519F0934" w14:textId="77777777" w:rsidR="00C1008A" w:rsidRDefault="00C1008A" w:rsidP="00C1008A">
      <w:pPr>
        <w:pStyle w:val="StandardWeb"/>
      </w:pPr>
      <w:r>
        <w:t xml:space="preserve">Verlassen wir diesen Gedanken. der jeden Menschenfreund mit Wehmut und Trauern erfüllt, und wenden wir uns zu der erfreulicheren Betrachtung dessen, was Gott tut, um die Irrenden zurecht zu führen, die Sünder zu bekehren, sie alle, die Abtrünnigen, wieder an sich zu ziehen. Nicht wahr, er zeigt sich als den starken eifrigen Gott, als den Rächer des Bösen? - Allerdings eine kräftige, wirksame Vorstellung, vornämlich geschickt, den Sünder zittern zu machen auf seinem Wege und ihn, wie mit Gewalt, vom Frevel zurück zu halten. Die strafende Gerechtigkeit Gottes ist zu vergleichen dem Schwerdt der weltlichen Obrigkeit, welches dieselbe freilich nicht umsonst trägt, indem es grobe Übertretungen der Gesetze verhütet, übrigens aber nicht Bürgersinn und Vaterlandsliebe hervorbringt; eben so wenig gebiert die Furcht vor Gott jenen kindlichen Sinn, der uns allein aufmuntern kann, den gerechten Richter um Vergebung unsrer Fehler zu bitten und durch ihm geweihte Gesinnungen sein Wohlgefallen zu suchen. </w:t>
      </w:r>
    </w:p>
    <w:p w14:paraId="5D30FF88" w14:textId="77777777" w:rsidR="00C1008A" w:rsidRDefault="00C1008A" w:rsidP="00C1008A">
      <w:pPr>
        <w:pStyle w:val="StandardWeb"/>
      </w:pPr>
      <w:r>
        <w:t xml:space="preserve">Oder können wir glauben, dass Gott die Lasterhaften gewinne durch jenen Befehl: „Ihr sollt heilig sein, denn ich bin heilig?“ Wahr ist es, die Heiligkeit Gottes ist ein hoher, ernster Gedanke, der uns das Ziel zeiget, zu dessen möglichster Annäherung uns die Zeit der Ewigkeit verliehen ist, und der dadurch die niederen Begierden dämpfet und dem Gemüte Abscheu wider die eitlen Sündenfreuden einflößt. Aber fragt euch selbst, ob ihr im Gefühl eurer Sündhaftigkeit Gott, den Heiligen, denken könnt? ob ihr vor Gott, dem Heiligen, eure Schwachheiten und Fehltritte bekennen möget? und doch ist dem Heiligen und Gerechten keiner derselben verborgen: er ist allwissend: wir können ihm nicht entgehen: er ist allgegenwärtig. Was bleibt dem Menschen übrig? Er unterdrückt und vermeidet den Gedanken an Gott, so schmerzhaft für ihn, und trinkt aus dem Sündenbecher den lebenswidrigen Rausch, oder er heftet seinen Blick trostlos an die Erde und </w:t>
      </w:r>
      <w:proofErr w:type="spellStart"/>
      <w:r>
        <w:t>verseufzt</w:t>
      </w:r>
      <w:proofErr w:type="spellEnd"/>
      <w:r>
        <w:t xml:space="preserve"> sein Leben. </w:t>
      </w:r>
    </w:p>
    <w:p w14:paraId="3BC7F6F9" w14:textId="77777777" w:rsidR="00C1008A" w:rsidRDefault="00C1008A" w:rsidP="00C1008A">
      <w:pPr>
        <w:pStyle w:val="StandardWeb"/>
      </w:pPr>
      <w:r>
        <w:lastRenderedPageBreak/>
        <w:t xml:space="preserve">Nicht also. Richte dich auf, schüchternes Herz: Gott ist die Liebe! Kehre um, Sünder: Gott ist die Liebe! Hast du nicht gelesen in der Schrift: „Er will das zerstoßene Rohr nicht zerbrechen und das glimmende </w:t>
      </w:r>
      <w:proofErr w:type="spellStart"/>
      <w:r>
        <w:t>Tocht</w:t>
      </w:r>
      <w:proofErr w:type="spellEnd"/>
      <w:r>
        <w:t xml:space="preserve"> nicht auslöschen?“ Jes. 42,3. Hast du nicht gelesen, dass er spricht: „Ich will nicht den Tod des Sünders, sondern dass er sich bekehre und lebe?“ </w:t>
      </w:r>
      <w:proofErr w:type="spellStart"/>
      <w:r>
        <w:t>Hesek</w:t>
      </w:r>
      <w:proofErr w:type="spellEnd"/>
      <w:r>
        <w:t xml:space="preserve">. 33, 11. Kennest du, in der Christenheit Geborener, im Christentum Unterwiesener, des Christentums Sinn und Bedeutung nicht? Eine Anstalt ist es für Sünder - und wir sind allzumal Sünder; ein Mittler ist aufgetreten, der das Widerstreben, die Feindschaft der Menschen gegen Gott und gegen das Gute aufhebe, der die verlorene Unschuld, die befleckte Reinheit der Seele wieder herstelle, der den Richter als liebevollen Vater und die Menschen als Gegenstände seiner Erbarmung, ja seines Wohlgefallens zeige, wenn dieselben mit reuigem Herzen sich zu ihm wenden, wenn sie ihn wiederum lieben von ganzer Seele. O haltet diesen Sinn, diese Absicht des Christentums fest, und lasset euch weder vom Eigendünkel, noch von der klügelnden Klugheit anders bedeuten. Diese Absicht ist </w:t>
      </w:r>
      <w:proofErr w:type="spellStart"/>
      <w:r>
        <w:t>eben so</w:t>
      </w:r>
      <w:proofErr w:type="spellEnd"/>
      <w:r>
        <w:t xml:space="preserve"> wahr als erfreulich. Ja, „es ist gewisslich wahr und ein teures, wertes Wort, dass Jesus Christus kommen ist in die Welt, die Sünder selig zu machen.“ Tim. 1,15. „Also hat Gott die Welt geliebt, dass er seinen eingebogen Sohn gab, auf dass alle, die an ihn glauben, nicht verloren werden, sondern das ewige Leben haben.“ Joh. 3, 16. Sagt, was kann merkwürdiger sein, als wie Gott dem wachsenden Verderben einer Welt Einhalt tat? Was kann rührender sein, als dass er seinem Eigensten seinem Geliebten, seinem Sohn, das große, schwere Geschäft der Welterrettung auftrug? Was kann uns mehr Vertrauen einflößen, als diese väterliche Herablassung, die Last des selbstgeschaffenen Elends der Sterblichen wegzunehmen? Was kann uns mehr zur Dankbarkeit verpflichten als die zuvorkommende Vergebung und Versicherung seiner ewigen Liebe? Und dieses kindliche Aufmerken auf die Veranstaltungen Gottes zum Heil der Menschen, diese Rührung, dies Vertrauen, diese Dankbarkeit - es ist Gegenliebe, die das Herz entflammt. O nähret sie, die heilige Flamme, die das Böse mit der Wurzel vertilgt, die die Sünde im Keim vertilgt, die die Fesseln des Irdischen sprengt Und die Seele zum liebenden Vater drängt! Da ist keiner, der Gottes Kinder verdamme, denn sie bewahren die heilige Flamme! </w:t>
      </w:r>
    </w:p>
    <w:p w14:paraId="015A7DE3" w14:textId="77777777" w:rsidR="00C1008A" w:rsidRDefault="00C1008A" w:rsidP="00C1008A">
      <w:pPr>
        <w:pStyle w:val="berschrift2"/>
      </w:pPr>
      <w:r>
        <w:t>II.</w:t>
      </w:r>
    </w:p>
    <w:p w14:paraId="079C0F43" w14:textId="77777777" w:rsidR="00C1008A" w:rsidRDefault="00C1008A" w:rsidP="00C1008A">
      <w:pPr>
        <w:pStyle w:val="StandardWeb"/>
      </w:pPr>
      <w:r>
        <w:t xml:space="preserve">Sehet die Tugend als eine zarte Pflanze an. Der Boden, welcher sie tragen soll, ist durch die Gottesliebe gereinigt; das allzeit rege Bewusstsein derselben ist erwärmender Sonnenschein; die Gebete der Liebe sind milder Tau. Also gedeihet die Tugend. Wenn noch die schwüle Sinnlichkeit herrschte, so würde die zarte Pflanze versengen, in der brausenden Leidenschaft würde der schwache Stamm brechen, aber die Gottesliebe dämpft den Brand und wehrt dem Sturm, und macht es kühl und still in den Seelen der Kinder Gottes. - Aber warum eilet Gott nicht mit ihnen aus dem bösen Leben? so könnten sie triumphieren und prangen mit der Krone des bessern Lebens! </w:t>
      </w:r>
    </w:p>
    <w:p w14:paraId="09022DC0" w14:textId="77777777" w:rsidR="00C1008A" w:rsidRDefault="00C1008A" w:rsidP="00C1008A">
      <w:pPr>
        <w:pStyle w:val="StandardWeb"/>
      </w:pPr>
      <w:r>
        <w:t xml:space="preserve">Haben sie denn schon die Anfechtung erduldet? Sind sie denn schon bewährt erfunden? Ein solcher Mann nur wird </w:t>
      </w:r>
      <w:proofErr w:type="spellStart"/>
      <w:r>
        <w:t>selig gepriesen</w:t>
      </w:r>
      <w:proofErr w:type="spellEnd"/>
      <w:r>
        <w:t xml:space="preserve">! Einem solchen nur wird jene Krone zu Teil! Jac. 1,12. </w:t>
      </w:r>
    </w:p>
    <w:p w14:paraId="33A1C467" w14:textId="77777777" w:rsidR="00C1008A" w:rsidRDefault="00C1008A" w:rsidP="00C1008A">
      <w:pPr>
        <w:pStyle w:val="StandardWeb"/>
      </w:pPr>
      <w:r>
        <w:t xml:space="preserve">Es ziehen Gewitter auf, und es wird abermals heiß. Ein Kampf beginnt mit bangen Sorgen, mit nagenden Zweifeln, mit abmattender Angst. Es erheben sich Stürme, und die stille Seele wird wieder aufgeregt, sie soll sich halten gegen die störende Gewalt des Schicksals, gegen die Anfeindungen und Verfolgungen böser Menschen. Nennt mir Eines Menschen Tugend, die nie gefährdet wäre - vom Druck der Armut, wider Gott zu murren, oder von der gemeinen Verehrung des Reichtums, stolz und vermessen zu werden, oder von Krankheitsschmerzen, bittere Klagen auszustoßen und ungerecht gegen andre zu sein? Wer hätte nie gewankt auf dem Wege der Pflicht, wenn dieser Weg sich durch </w:t>
      </w:r>
      <w:proofErr w:type="gramStart"/>
      <w:r>
        <w:t>irgend ein</w:t>
      </w:r>
      <w:proofErr w:type="gramEnd"/>
      <w:r>
        <w:t xml:space="preserve"> Missgeschick furchtbar engte! </w:t>
      </w:r>
      <w:r>
        <w:lastRenderedPageBreak/>
        <w:t xml:space="preserve">Wer hätte nie sich müde und lass gefühlt in einem gemeinnützigen Geschäft, wenn dasselbe nicht nach Wunsch von Statten ging! Wessen Glaube wäre in seinem Leben nie irre geworden an der waltenden Vorsicht beim Anblick einer leidenden Unschuld oder eines glücklichen Bösewichts! Wen sollte nie Furcht ergriffen haben, wenn er um seiner Rechtschaffenheit und Tugend, um seines Glaubens und seiner Gottesfurcht willen, Ehre, Gut, Gesundheit, Leben aufs Spiel setzen musste! - Freunde, ist es schon nichts Geringes, sich loszureißen von der Sünde und ein wahrer Christ zu werden, wahrlich, so ist es ein Großes, sich fortwährend von der Sünde fern zu halten und ein wahrer Christ zu bleiben, zu bleiben im Geräusche der Welt, unter den Rosen des Glücks, auf der Dornenbahn des Unglücks, auf allen Seiten gelockt von verführenden Stimmen, allenthalben verfolgt von lauernden Widersachern! Geduldiges, festes Ausharren, unerschütterliche Sündhaftigkeit im Guten wird nun verlangt. </w:t>
      </w:r>
    </w:p>
    <w:p w14:paraId="5FF8749A" w14:textId="77777777" w:rsidR="00C1008A" w:rsidRDefault="00C1008A" w:rsidP="00C1008A">
      <w:pPr>
        <w:pStyle w:val="StandardWeb"/>
      </w:pPr>
      <w:r>
        <w:t xml:space="preserve">Siehe, kämpfender, ringender Christ, Jesu Christi Beispiel strahlt dir entgegen! Von ihm lerne geduldiges Ausharren und Standhaftigkeit! Er ist versucht, wie du, in allen Dingen, doch ohne Sünde. Bewunderst du nicht seinen hohen Entschluss, ein Volk zu retten, welches nicht einmal geneigt war sich retten zu lassen? Die Seinen nahmen ihn nicht auf, und dennoch glaubte er sich gesandt vornehmlich zu den verlorenen Schafen vom Hause Israel. Rührt es dich nicht, zu sehen, wie unablässig er arbeitet an dem übernommenen Werk, unter neidischen Landsleuten, unter argwöhnischen Fremden in beständigen Reisen, hier ausweichend einer Lebensgefahr und dort wieder in unbekannte Gefahren hineingehend? Er klagt: „Des Menschensohn hat nicht, wo er sein Haupt hinlege.“ Erschüttert dich nicht sein Eifer und der Fluch der Verachtung, wenn jemand ihn abmahnte von dem beschwerlichen Geschäft und der gefahrvollen Lehre? „Hebe dich, Satan, von mir! du </w:t>
      </w:r>
      <w:proofErr w:type="spellStart"/>
      <w:r>
        <w:t>meinest</w:t>
      </w:r>
      <w:proofErr w:type="spellEnd"/>
      <w:r>
        <w:t xml:space="preserve"> nicht, was göttlich, sondern was menschlich ist.“ Erstaunest du nicht über den Gleichmut und die Geduld, mit welcher er die Verunglimpfungen seiner Gegner ertrug? „er schalt nicht wieder, wenn er gescholten ward“ -über die Seelenruhe, die ihn an den Ort seiner letzten Qual begleitete? „wir müssen gen Jerusalem gehen“ - - über seine gottergebene Fassung in Gethsemane? „nicht mein, sondern dein Wille geschehe“ - über seine Festigkeit vor dem Richter? „du sagst es, ich </w:t>
      </w:r>
      <w:proofErr w:type="spellStart"/>
      <w:r>
        <w:t>bins</w:t>
      </w:r>
      <w:proofErr w:type="spellEnd"/>
      <w:r>
        <w:t xml:space="preserve">“ - unbeweglich, unerschütterlich, bis er sagen konnte am Kreuzesstamm. „es ist vollbracht“ ausrufen konnte; „Vater, in deine Hände befehle ich meinen Geist.“ - Spreche, wer Christ ist und ein fühlendes Herz hat, ob nicht dieses hohe Beispiel der Standhaftigkeit Christi sein Gemüt ergreife? ob er sich nicht ergriffen, aufgemuntert, bewegt und gestärkt finde, als sein Jünger in seine Fußstapfen zu treten? ob er nicht mit Christo verachten könne alle Reiche der Welt und ihre Herrlichkeit, wenn er einen andern als Gott anbeten soll? ob er nicht mit Christo aufopfern könne, wenn’s sein muss, Ruhe und Bequemlichkeit, Lebensgenuss und Freude, in dem Geschäfte, das der himmlische Vater aufgetragen hat? ob er nicht mit Christo laut und öffentlich die Wahrheit reden und jede Winkelrede verschmähen könne? ob er nicht mit Christo der Tugend treu sein könne in Leiden, gehorsam dem Willen Gottes in Prüfungen, unermüdet in seiner Arbeit, unverdrossen in seinem Beruf bei anscheinender Vergeblichkeit? - unbeweglich, unerschütterlich, standhaft, bis er mit Christo sagen kann. „es ist vollbracht“ ausrufen kann: „Vater, in deine Hände </w:t>
      </w:r>
      <w:proofErr w:type="spellStart"/>
      <w:r>
        <w:t>befehl</w:t>
      </w:r>
      <w:proofErr w:type="spellEnd"/>
      <w:r>
        <w:t xml:space="preserve">' ich meinen Geist!“ Warum sollten wir es nicht können! Was Christus konnte, ist uns nicht unmöglich. Vergib, Gottessohn, wenn Unziemlichkeit darin liegt, uns dir zu </w:t>
      </w:r>
      <w:proofErr w:type="gramStart"/>
      <w:r>
        <w:t>vergleichen !</w:t>
      </w:r>
      <w:proofErr w:type="gramEnd"/>
      <w:r>
        <w:t xml:space="preserve"> Hast du den Schwachen deine Kraft zugesagt, so erwartest du auch deine Werke von ihnen; werden wir durch den Glauben an dich der göttlichen Natur teilhaftig, so müssen wir auch derselben gemäß zu leben im Stande sein. Wir reden in der Sprache gläubiger Christen. Ja göttliche Kraft fühlen wir in uns, und darum achten wir uns göttliches Geschlechts geworden zu sein, darum schlägt unser Herz dir vertraulich, zuversichtlich entgegen, obwohl du erhöhet bist über alles im Himmel und auf Erden. Du warst so menschenfreundlich, als du hienieden lebtest, als du die Menschen lehrtest, dass sie Kinder des Vaters seien, dessen Sohn du seist: du wurdest wie ein andrer Mensch, als du zeigen wolltest, dass ein Mensch, und wie ein </w:t>
      </w:r>
      <w:r>
        <w:lastRenderedPageBreak/>
        <w:t xml:space="preserve">Mensch göttlich denken, göttlich handeln kann und durch Verleihungen himmlischer Gaben, durch die Gabe deines Geistes erhobst du selber uns zum Gefühl der Kraft, mit welcher wir standhaft dem Argen widerstehen, und, gleich dir, jedem Feind unsrer Tugend Trotz bieten können. </w:t>
      </w:r>
    </w:p>
    <w:p w14:paraId="599E1D96" w14:textId="77777777" w:rsidR="00C1008A" w:rsidRDefault="00C1008A" w:rsidP="00C1008A">
      <w:pPr>
        <w:pStyle w:val="berschrift2"/>
      </w:pPr>
      <w:r>
        <w:t>III.</w:t>
      </w:r>
    </w:p>
    <w:p w14:paraId="21E1D95D" w14:textId="77777777" w:rsidR="00C1008A" w:rsidRDefault="00C1008A" w:rsidP="00C1008A">
      <w:pPr>
        <w:pStyle w:val="StandardWeb"/>
      </w:pPr>
      <w:r>
        <w:t xml:space="preserve">Dass doch alle merkten auf die Liebe Gottes, die Geduld Christi! Aber es gibt Lasterhafte, die geflissentlich solche Betrachtungen meiden: es gibt Leichtsinnige, die nur einen flüchtigen Blick dahin werfen, wo sie lange verweilen sollten; es gibt Stolze, die im Vertrauen auf eigene Kraft fremde Aufmunterung, fremden Beistand verschmähen; es gibt Schwache, welche unvermögend sind, aus dem Kreise der täglichen Erfahrung zu treten und Wahrheiten zu fassen, die weder gesehen, noch gehört, noch berechnet werden: es gibt endlich Kaltsinnige, welche nur erschreckt, nicht gerührt werden können, welche stets erschüttert, nicht bloß bewegt werden müssen: wer nimmt sich ihrer an? wer verwandelt den Kaltsinn in zartes Gefühl, die Schwachheit in tiefere Einsicht, den Stolz in christliche Demut, den Leichtsinn in heiligen Ernst, die Lasterliebe in Gottesliebe? O sicher, wessen Herz erwärmt ist von der Liebe Gottes, wessen Wille gestärkt ist durch Aufsehen auf Jesum, der wird sprechen, beten: Der Herr richte ihre Herzen zur Liebe Gottes und zur Standhaftigkeit Christi! Das kannst du, Gott, der du die Herzen in deiner Gewalt hast und sie wie Wasserbäche leitest: das tust du, </w:t>
      </w:r>
      <w:proofErr w:type="gramStart"/>
      <w:r>
        <w:t>Gütiger</w:t>
      </w:r>
      <w:proofErr w:type="gramEnd"/>
      <w:r>
        <w:t xml:space="preserve">! Sehet euch um, Freunde, wie Alles euch gleichsam mit Fingern auf die göttliche Güte hinweiset. Gott segnet euch z. B. im Zeitlichen; meinet ihr dann, er gebe euch einen verdienten Lohn und Mittel zu einem untätigen Leben? Nein, er will euch damit locken, dass ihr glauben sollt, er sei der rechte Vater. Oder er entzieht euch seinen Segen; meinet ihr dann, er wolle euch von sich weisen? Nein, er will euer Herz von der Welt auf sich, von den irdischen Dingen auf seine himmlischen Schätze richten. Er schickt euch Leiden; meinet ihr dann, er zürne und strafe? Nein, er will euch eure Hilfsbedürftigkeit und seine hilfreiche Liebe kennen lehren: „Rufe mich an in der Not, so will ich dich erretten, dass du mich preisen sollst!“ Er hat euch sein Wort gegeben; meinet ihr, dass das Wort allein verständig, fromm und selig mach? Nein, sondern das Wort soll euren geistlichen Verstand wecken, euch den Weg zur Frömmigkeit zeigen und euch die Seligkeit verheißen, die von der Gottesliebe den Frommen bereitet ist, - und dies geschieht, wenn ihr nicht bloß leset, sondern auch suchet und forschet in der Schrift, dann knüpft sich an das sichtbare Wort der unsichtbare Geist, der Geist des Vaters, der euer Inneres heiligt und vornehmlich eure Herzen zur Liebe Gottes richtet. </w:t>
      </w:r>
    </w:p>
    <w:p w14:paraId="705C7E67" w14:textId="77777777" w:rsidR="00C1008A" w:rsidRDefault="00C1008A" w:rsidP="00C1008A">
      <w:pPr>
        <w:pStyle w:val="StandardWeb"/>
      </w:pPr>
      <w:r>
        <w:t xml:space="preserve">Der Herr richtet unsere Herzen, indem er mit dem Sichtbaren Unsichtbares verknüpft, dieses durch jenes erklärt, dieses durch jenes uns nahe bringt, ja ans Herz legt, - und wir beten, dass es geschehen möge. Lasset mich noch einer Verknüpfung des Sichtbaren und Unsichtbaren gedenken, des Abendmahls, welches die Herzen eigens auf Jesum und seine Sündhaftigkeit richtet. Das Auge sieht Brot und Wein, aber der Gläubige genießt in dem feierlichen Augenblick den Leib und das Blut Christi, des ersten Überwinders. Ein hoher Genuss! </w:t>
      </w:r>
    </w:p>
    <w:p w14:paraId="276A2969" w14:textId="77777777" w:rsidR="00C1008A" w:rsidRDefault="00C1008A" w:rsidP="00C1008A">
      <w:pPr>
        <w:pStyle w:val="StandardWeb"/>
      </w:pPr>
      <w:r>
        <w:t xml:space="preserve">Möchten sie kennen, </w:t>
      </w:r>
      <w:r>
        <w:br/>
        <w:t xml:space="preserve">die Christen alle, </w:t>
      </w:r>
      <w:r>
        <w:br/>
        <w:t xml:space="preserve">den hohen Genuss! </w:t>
      </w:r>
      <w:r>
        <w:br/>
        <w:t xml:space="preserve">unterscheiden lernen </w:t>
      </w:r>
      <w:r>
        <w:br/>
        <w:t xml:space="preserve">den Leib des Herrn! </w:t>
      </w:r>
    </w:p>
    <w:p w14:paraId="2EC35B84" w14:textId="77777777" w:rsidR="00C1008A" w:rsidRDefault="00C1008A" w:rsidP="00C1008A">
      <w:pPr>
        <w:pStyle w:val="StandardWeb"/>
      </w:pPr>
      <w:r>
        <w:t xml:space="preserve">Es ist des Glaubens erhabenste Lehre, </w:t>
      </w:r>
      <w:r>
        <w:br/>
        <w:t xml:space="preserve">es ist des frommen höchster Gedanke: </w:t>
      </w:r>
    </w:p>
    <w:p w14:paraId="179A9D8A" w14:textId="77777777" w:rsidR="00C1008A" w:rsidRDefault="00C1008A" w:rsidP="00C1008A">
      <w:pPr>
        <w:pStyle w:val="StandardWeb"/>
      </w:pPr>
      <w:r>
        <w:lastRenderedPageBreak/>
        <w:t>„das Irdische ist</w:t>
      </w:r>
      <w:r>
        <w:br/>
        <w:t>„nicht bloß irdisch,</w:t>
      </w:r>
      <w:r>
        <w:br/>
        <w:t xml:space="preserve">„sondern des Himmlischen </w:t>
      </w:r>
      <w:r>
        <w:br/>
        <w:t xml:space="preserve">„Zeichen und Widerschein.“ </w:t>
      </w:r>
    </w:p>
    <w:p w14:paraId="219A6EA8" w14:textId="77777777" w:rsidR="00C1008A" w:rsidRDefault="00C1008A" w:rsidP="00C1008A">
      <w:pPr>
        <w:pStyle w:val="StandardWeb"/>
      </w:pPr>
      <w:r>
        <w:t xml:space="preserve">Zum Himmel wallet </w:t>
      </w:r>
      <w:r>
        <w:br/>
        <w:t xml:space="preserve">den schmalen Weg, </w:t>
      </w:r>
      <w:r>
        <w:br/>
        <w:t xml:space="preserve">sich windend durch Lebensdornen, </w:t>
      </w:r>
      <w:r>
        <w:br/>
        <w:t xml:space="preserve">wer </w:t>
      </w:r>
      <w:proofErr w:type="spellStart"/>
      <w:r>
        <w:t>isset</w:t>
      </w:r>
      <w:proofErr w:type="spellEnd"/>
      <w:r>
        <w:t xml:space="preserve"> des Herrn Leib, </w:t>
      </w:r>
      <w:r>
        <w:br/>
        <w:t xml:space="preserve">wer trinket des Herrn Blut </w:t>
      </w:r>
      <w:r>
        <w:br/>
        <w:t xml:space="preserve">im Sakrament des Altars. </w:t>
      </w:r>
      <w:r>
        <w:br/>
        <w:t xml:space="preserve">Wir träten an solchen Tisch nimmermehr </w:t>
      </w:r>
      <w:r>
        <w:br/>
        <w:t>und kennten himmlische Speise nicht,</w:t>
      </w:r>
      <w:r>
        <w:br/>
        <w:t>hätte er nicht geduldig und standhaft</w:t>
      </w:r>
      <w:r>
        <w:br/>
        <w:t>seinen Leib gegeben</w:t>
      </w:r>
      <w:r>
        <w:br/>
        <w:t xml:space="preserve">und sein Blut vergossen – für uns, </w:t>
      </w:r>
    </w:p>
    <w:p w14:paraId="3C93ED5C" w14:textId="77777777" w:rsidR="00C1008A" w:rsidRDefault="00C1008A" w:rsidP="00C1008A">
      <w:pPr>
        <w:pStyle w:val="StandardWeb"/>
      </w:pPr>
      <w:proofErr w:type="gramStart"/>
      <w:r>
        <w:t>Euch ,</w:t>
      </w:r>
      <w:proofErr w:type="gramEnd"/>
      <w:r>
        <w:t xml:space="preserve"> die heute </w:t>
      </w:r>
      <w:proofErr w:type="spellStart"/>
      <w:r>
        <w:t>hingehn</w:t>
      </w:r>
      <w:proofErr w:type="spellEnd"/>
      <w:r>
        <w:t>,</w:t>
      </w:r>
      <w:r>
        <w:br/>
        <w:t xml:space="preserve">(das Mahl ist bereitet) </w:t>
      </w:r>
      <w:r>
        <w:br/>
        <w:t>zu feiern des Herrn Tod,</w:t>
      </w:r>
      <w:r>
        <w:br/>
        <w:t>zu schließen neu den Bund,</w:t>
      </w:r>
      <w:r>
        <w:br/>
        <w:t>zu knüpfen neu das Band,</w:t>
      </w:r>
      <w:r>
        <w:br/>
        <w:t>das euch bindet an Jesum -</w:t>
      </w:r>
      <w:r>
        <w:br/>
        <w:t>euch sei gesegnet das Mahl.</w:t>
      </w:r>
      <w:r>
        <w:br/>
        <w:t xml:space="preserve">Es labe das matte Herz, </w:t>
      </w:r>
      <w:r>
        <w:br/>
        <w:t>es nähere den frommen Sinn,</w:t>
      </w:r>
      <w:r>
        <w:br/>
        <w:t>es mehre des Glaubens Kraft,</w:t>
      </w:r>
      <w:r>
        <w:br/>
        <w:t>dass ihr heimgeht vom Altare</w:t>
      </w:r>
      <w:r>
        <w:br/>
        <w:t xml:space="preserve">mit dem festen, lebendigen Vorsatz </w:t>
      </w:r>
      <w:r>
        <w:br/>
        <w:t xml:space="preserve">standhaft im Guten zu </w:t>
      </w:r>
      <w:proofErr w:type="spellStart"/>
      <w:r>
        <w:t>sehn</w:t>
      </w:r>
      <w:proofErr w:type="spellEnd"/>
      <w:r>
        <w:t xml:space="preserve">, wie's der Herr war! </w:t>
      </w:r>
    </w:p>
    <w:p w14:paraId="1205C375" w14:textId="77777777" w:rsidR="00C1008A" w:rsidRDefault="00C1008A" w:rsidP="00C1008A">
      <w:pPr>
        <w:pStyle w:val="StandardWeb"/>
      </w:pPr>
      <w:r>
        <w:t xml:space="preserve">Wir alle, Freunde, o lasst uns alle, als Jünger des </w:t>
      </w:r>
      <w:proofErr w:type="spellStart"/>
      <w:r>
        <w:t>Einen</w:t>
      </w:r>
      <w:proofErr w:type="spellEnd"/>
      <w:r>
        <w:t xml:space="preserve"> großen Meisters, den lebendigen Vorsatz fassen, ihm nachzustreben auf der Tugendbahn, und, wenn wir stille stehen oder wanken, durch die Erwägung seiner Geduld und Standhaftigkeit neue Stärke und frischen Mut uns sammeln zum weitern Lauf! Lasset uns alle, Kinder Eines Vaters, beständig eingedenk sein der Liebe des Vaters! Ach, und wenn die Weltliebe wieder groß wird im eitlen Herzen, wenn nichtige Dinge das Gemüt zu besitzen anfangen, wenn ein Wirbel der Begierden irdischen Staub aufwirft vor unsern Augen, dass wir nicht mehr die warnenden Winke der Freundes sehen; wenn das Geräusch der Welt so laut wird, dass wir den leisen Zuruf des Gewissens nicht mehr vernehmen: - Herr, Herr, dann richte du selbst unsere Herzen zur Liebe Gottes und zur Geduld Christi! Amen! </w:t>
      </w:r>
    </w:p>
    <w:p w14:paraId="02281B9A" w14:textId="77777777" w:rsidR="00C1008A" w:rsidRDefault="00C1008A" w:rsidP="00C1008A">
      <w:pPr>
        <w:pStyle w:val="berschrift1"/>
      </w:pPr>
      <w:r>
        <w:t>Hofacker, Ludwig - Predigt am sechsten Sonntag nach dem Feste der Erscheinung</w:t>
      </w:r>
    </w:p>
    <w:p w14:paraId="57B789FB" w14:textId="77777777" w:rsidR="00C1008A" w:rsidRDefault="00C1008A" w:rsidP="00C1008A">
      <w:pPr>
        <w:pStyle w:val="StandardWeb"/>
      </w:pPr>
      <w:r>
        <w:rPr>
          <w:rStyle w:val="Fett"/>
          <w:rFonts w:eastAsiaTheme="majorEastAsia"/>
        </w:rPr>
        <w:t>Von der Gnade, dass wir sein können in dieser Welt, wie JEsus in der Welt war.</w:t>
      </w:r>
      <w:r>
        <w:t xml:space="preserve"> </w:t>
      </w:r>
    </w:p>
    <w:p w14:paraId="37355461" w14:textId="77777777" w:rsidR="00C1008A" w:rsidRDefault="00C1008A" w:rsidP="00C1008A">
      <w:pPr>
        <w:pStyle w:val="StandardWeb"/>
      </w:pPr>
      <w:r>
        <w:t xml:space="preserve">Text: Luc. 2,41 - 52. </w:t>
      </w:r>
    </w:p>
    <w:p w14:paraId="13F2D0D4" w14:textId="77777777" w:rsidR="00C1008A" w:rsidRDefault="00C1008A" w:rsidP="00C1008A">
      <w:pPr>
        <w:pStyle w:val="StandardWeb"/>
      </w:pPr>
      <w:r>
        <w:rPr>
          <w:rStyle w:val="Fett"/>
          <w:rFonts w:eastAsiaTheme="majorEastAsia"/>
        </w:rPr>
        <w:lastRenderedPageBreak/>
        <w:t>Und Seine Eltern gingen alle Jahre gen Jerusalem auf das Osterfest. Und da Er zwölf Jahre alt war, gingen sie hinauf gen Jerusalem, nach Gewohnheit des Festes. Und da die Tage vollendet waren, und sie wieder zu Hause gingen, blieb das Kind JEsus zu Jerusalem, und Seine Eltern wussten es nicht. Sie meinten aber, Er wäre unter den Gefährten, und kamen eine Tagereise, und suchten Ihn unter den Freunden und Bekannten. Und da sie Ihn nicht fanden, gingen sie wiederum gen Jerusalem, und suchten Ihn. Und es begab sich nach drei Tagen, fanden sie Ihn im Tempel sitzen mitten unter den Lehrern, dass Er ihnen zuhörte und sie fragte. Und Alle, die Ihm zuhörten, verwunderten sich Seines Verstandes und Seiner Antwort. Und da sie Ihn sahen, entsetzten sie sich. Und Seine Mutter sprach zu Ihm: mein Sohn, warum hast Du uns das getan? Siehe, Dein Vater und ich haben Dich mit Schmerzen gesucht. Und Er sprach zu ihnen: was ist es, dass ihr mich gesucht habt? Wisset ihr nicht, dass ich sein muss in dem, was meines Vaters ist? Und sie verstanden das Wort nicht, das Er mit ihnen redete. Und Er ging mit ihnen hinab, und kam gen Nazareth, und war ihnen untertan. Und Seine Mutter behielt alle diese Worte in ihrem Herzen. Und JEsus nahm zu an Weisheit, Alter und Gnade bei Gott und den Menschen.</w:t>
      </w:r>
      <w:r>
        <w:t xml:space="preserve"> </w:t>
      </w:r>
    </w:p>
    <w:p w14:paraId="65420258" w14:textId="77777777" w:rsidR="00C1008A" w:rsidRDefault="00C1008A" w:rsidP="00C1008A">
      <w:pPr>
        <w:pStyle w:val="StandardWeb"/>
      </w:pPr>
      <w:r>
        <w:t xml:space="preserve">Aus dem heutigen Evangelium, das uns die liebliche Geschichte von dem zwölfjährigen JEsus-Kinde erzählt, will ich Veranlassung nehmen, zu euch Alten und Jungen zu reden: </w:t>
      </w:r>
    </w:p>
    <w:p w14:paraId="3060E60D" w14:textId="77777777" w:rsidR="00C1008A" w:rsidRDefault="00C1008A" w:rsidP="00C1008A">
      <w:pPr>
        <w:pStyle w:val="StandardWeb"/>
      </w:pPr>
      <w:r>
        <w:t xml:space="preserve">Von der Gnade, dass wir sein können in dieser Welt, wie JEsus in der Welt war. </w:t>
      </w:r>
    </w:p>
    <w:p w14:paraId="106652C6" w14:textId="77777777" w:rsidR="00C1008A" w:rsidRDefault="00C1008A" w:rsidP="00C1008A">
      <w:pPr>
        <w:pStyle w:val="StandardWeb"/>
      </w:pPr>
      <w:r>
        <w:t xml:space="preserve">Ich will zeigen: </w:t>
      </w:r>
    </w:p>
    <w:p w14:paraId="4082256F" w14:textId="77777777" w:rsidR="00C1008A" w:rsidRDefault="00C1008A" w:rsidP="00C1008A">
      <w:pPr>
        <w:pStyle w:val="level1"/>
        <w:numPr>
          <w:ilvl w:val="0"/>
          <w:numId w:val="5"/>
        </w:numPr>
      </w:pPr>
      <w:r>
        <w:t>was es heiße, sein in dieser Welt, wie JEsus in der Welt war;</w:t>
      </w:r>
    </w:p>
    <w:p w14:paraId="5BE2F34E" w14:textId="77777777" w:rsidR="00C1008A" w:rsidRDefault="00C1008A" w:rsidP="00C1008A">
      <w:pPr>
        <w:pStyle w:val="level1"/>
        <w:numPr>
          <w:ilvl w:val="0"/>
          <w:numId w:val="5"/>
        </w:numPr>
      </w:pPr>
      <w:r>
        <w:t>wie man so werde.</w:t>
      </w:r>
    </w:p>
    <w:p w14:paraId="2C9CEB54" w14:textId="77777777" w:rsidR="00C1008A" w:rsidRDefault="00C1008A" w:rsidP="00C1008A">
      <w:pPr>
        <w:pStyle w:val="berschrift2"/>
      </w:pPr>
      <w:r>
        <w:t>I.</w:t>
      </w:r>
    </w:p>
    <w:p w14:paraId="1AFCAFE3" w14:textId="77777777" w:rsidR="00C1008A" w:rsidRDefault="00C1008A" w:rsidP="00C1008A">
      <w:pPr>
        <w:pStyle w:val="StandardWeb"/>
      </w:pPr>
      <w:r>
        <w:t xml:space="preserve">Was heißt sein in dieser Welt, wie JEsus in der Welt war? Das heißt nicht ein Erlöser sein, wie JEsus ein Heiland war; es heißt auch nicht ein Wundertäter sein, wie Er Einer war; es heißt auch nicht ein Prophet sein, mächtig von Wort und Tat; es heißt auch nicht hingehen, und sich für die Sünden der Welt kreuzigen lassen, wie JEsus Sich als der gute Hirte in den Tod hingab. Ich darf euch wohl nicht erst zeigen, dass solches Alles zu dem besonderen Auftrage gehörte, den der Herr von dem Vater hatte, den wir aber nicht haben, und nimmermehr bekommen werden. Sein in dieser Welt, wie JEsus in der Welt war, heißt nichts anders als in die Fußstapfen Jesu treten, die Er uns als Mensch zurückgelassen hat; in unsern Umständen so denken, so fühlen, so reden, so handeln, so uns betragen, wie </w:t>
      </w:r>
      <w:proofErr w:type="gramStart"/>
      <w:r>
        <w:t>JEsus ,</w:t>
      </w:r>
      <w:proofErr w:type="gramEnd"/>
      <w:r>
        <w:t xml:space="preserve"> wenn Er in unsern Umständen gewesen wäre, gedacht, gefühlt, geredet, gehandelt, Sich betragen hätte. Sein in dieser Welt, wie JEsus in der Welt war, heißt mit andern Worten: ein Mensch sein, in dem das Bild Christi wiederstrahlt, dem man es ansieht, dass er ein Jünger des Heilandes und in Seiner Schule gewesen ist, dass er von Seinem Geist empfangen hat. Der Psalmist sagt: „Deine Kinder sollen dir geboren werden, wie der Tau aus der Morgenröte“; und so soll es sein bei Denen, die in der Welt sind, wie JEsus in der Welt war. Wenn ihr nämlich des Sommers auf das Feld hinausgehet, während der Tau noch liegt, so werdet ihr finden, dass in jedem einzelnen Tautröpflein das Bild und die Klarheit der Morgenröte oder der Sonne sich spiegelt. Wer nun einem solchen Tautröpflein gleicht, in wem die ewige Lebenssonne, JEsus Christus, ihr Bild abspiegelt, wer etwas vom Bilde Seiner Herrlichkeit, Seines Lichtes, Seiner Klarheit, Seiner Liebe in sich trägt, von dem kann man sagen: er ist in dieser Welt, wie JEsus in der Welt war. </w:t>
      </w:r>
    </w:p>
    <w:p w14:paraId="6AF45E0C" w14:textId="77777777" w:rsidR="00C1008A" w:rsidRDefault="00C1008A" w:rsidP="00C1008A">
      <w:pPr>
        <w:pStyle w:val="StandardWeb"/>
      </w:pPr>
      <w:r>
        <w:lastRenderedPageBreak/>
        <w:t xml:space="preserve">Aber, liebe Zuhörer, wenn wir werden sollen, wie Er in der Welt war, so müssen wir vorerst wissen, wie Er gewesen ist. Hierüber gibt uns unser Evangelium die schönste Anweisung. Als Seine Eltern Ihn nach drei Tagen im Tempel gefunden hatten, da sprach Er zu ihnen: „Wisset ihr nicht, dass Ich sein muss in dem, was Meines Vaters ist?“ Das ist der Grundzug in der Seele unsers lieben Heilandes gewesen, so lange Er auf dieser Erde pilgerte, dass Er sein wollte und musste in dem, das Seines Vaters ist. Zunächst geht freilich dieses Wort nur auf den Tempel zu Jerusalem, als wollte Er Seinen Eltern sagen: warum habt ihr Mich so lange und vergebens gesucht? ihr hättet doch leicht denken können, dass Ich nirgends anders bin als in Meines Vaters Hause; im Tempel, da hättet ihr Mich zuerst suchen sollen. Aber diese Worte des Heilandes haben auch noch eine weitere Bedeutung. Ich muss sein in dem, das Meines Vaters ist, heißt auch: Was auf </w:t>
      </w:r>
      <w:proofErr w:type="spellStart"/>
      <w:r>
        <w:t>Meinen</w:t>
      </w:r>
      <w:proofErr w:type="spellEnd"/>
      <w:r>
        <w:t xml:space="preserve"> Vater sich bezieht, wo es die Ehre Meines Vaters gilt, das ist mein Element; Mein Geist muss leben, und lebt in der Sache Meines Vaters, ja in Meinem Vater; Ich kennen nichts Höheres auf dieser Welt; Ich weiß von keinem größeren Vergnügen; es dringt Mir nichts so sehr an das Herz; es ist Mein Einziges auf dieser Welt, die Ehre, die Verherrlichung, die Erkenntnis Meines Vaters, der Umgang mit Ihm. Er will eigentlich damit dasselbe sagen, was Er einmal später zu Seinen Jüngern sagte: „das ist Meine Speise, das ist Meine Nahrung, das ist Mein Essen und Trinken, dass Ich tue den Willen Dessen, der Mich gesandt hat.“ Man sieht dabei, wie die Erkenntnis und Liebe des Vaters beim Heilande den Überschwang hatte. Aus diesem Seinem Sinne heraus, weil der Vater Sein ganzes Herz ausfüllte, ist es auch allein erklärbar, wie der Heiland als ein zwölfjähriges Kind drei Tage im Tempel bleiben möchte, mitten unter den Lehrern, dass Er ihnen zuhörte und sie fragte. Es war Ihm eben ganz allein darum zu tun, den Vater recht kennen zu lernen; der Vater war der einzige Mittelpunkt, um den sich Seine Seele bewegte; der Vater der einzige Magnet, dem Sein ganzes Wesen zugekehrt war. </w:t>
      </w:r>
    </w:p>
    <w:p w14:paraId="3BC8D03F" w14:textId="77777777" w:rsidR="00C1008A" w:rsidRDefault="00C1008A" w:rsidP="00C1008A">
      <w:pPr>
        <w:pStyle w:val="StandardWeb"/>
      </w:pPr>
      <w:r>
        <w:t xml:space="preserve">Liebe Zuhörer, wie JEsus in der Welt war, so sollen auch wir in dieser Welt sein. Wie Sein ganzes Streben, Seine ganze Liebe, Seine ganze Kraft, Sein ganzer Trieb, Sein ganzes Leben auf den Vater ging: so soll auch unser Streben mehr und mehr auf den Vater und auf den Heiland selber gehen. Es soll uns zur andern Natur werden, mit dem Vater und mit dem Sohne umzugehen, Ihn in allen Dingen für das höchste Gut zu achten, mit Einem Worte: Ihn zu lieben. Das heißt sein in dieser Welt wie JEsus in der Welt war. </w:t>
      </w:r>
    </w:p>
    <w:p w14:paraId="21E9CB4B" w14:textId="77777777" w:rsidR="00C1008A" w:rsidRDefault="00C1008A" w:rsidP="00C1008A">
      <w:pPr>
        <w:pStyle w:val="StandardWeb"/>
      </w:pPr>
      <w:r>
        <w:t>Vor Jesu Augen schweben,</w:t>
      </w:r>
      <w:r>
        <w:br/>
        <w:t>Ist wahre Seligkeit.</w:t>
      </w:r>
      <w:r>
        <w:br/>
        <w:t>Ein unverrücktes Leben,</w:t>
      </w:r>
      <w:r>
        <w:br/>
        <w:t>Mit Ihm schon in der Zeit.</w:t>
      </w:r>
      <w:r>
        <w:br/>
        <w:t>Nichts können und nichts wissen,</w:t>
      </w:r>
      <w:r>
        <w:br/>
        <w:t>Nichts wollen und nichts tun,</w:t>
      </w:r>
      <w:r>
        <w:br/>
        <w:t>Als Jesu folgen müssen,</w:t>
      </w:r>
      <w:r>
        <w:br/>
        <w:t xml:space="preserve">Das heißt im Frieden ruh'n. </w:t>
      </w:r>
    </w:p>
    <w:p w14:paraId="2128BDE3" w14:textId="77777777" w:rsidR="00C1008A" w:rsidRDefault="00C1008A" w:rsidP="00C1008A">
      <w:pPr>
        <w:pStyle w:val="StandardWeb"/>
      </w:pPr>
      <w:r>
        <w:t xml:space="preserve">Liebe Zuhörer, ist es so bei uns? Ach, die </w:t>
      </w:r>
      <w:proofErr w:type="gramStart"/>
      <w:r>
        <w:t>Meisten</w:t>
      </w:r>
      <w:proofErr w:type="gramEnd"/>
      <w:r>
        <w:t xml:space="preserve"> unter uns sind noch gar nicht auf dem Wege dazu. Etwas ganz Anderes ist Vielen unter uns noch zur andern Natur. Wo trifft man die </w:t>
      </w:r>
      <w:proofErr w:type="gramStart"/>
      <w:r>
        <w:t>Meisten</w:t>
      </w:r>
      <w:proofErr w:type="gramEnd"/>
      <w:r>
        <w:t xml:space="preserve"> unter uns den Tag über an? Im Hause des Vaters, mit dem Herzen beim Heilande? Sind Viele unter uns, bei welchen, wenn man sie den Tag über suchen würde, aus diesem oder jenem Grunde, man auf die Vermutung kommen könnte: vielleicht ist er oder sie in der Kammer, vielleicht in einem abgelegenen oder einsamen Winkel des Hauses, und betet und redet mit dem Heilande? Wie Viele sind wohl unter uns, die sich kein Gewissen daraus machen, darauf zu sinnen, wie sie beim Handel und Wandel sich ein unrechtmäßiges Vorteilchen zuwenden, oder die mit ihrem Herzen und Gedanken, oft auch mit ihrem Munde und Gliedern, in allerhand </w:t>
      </w:r>
      <w:proofErr w:type="spellStart"/>
      <w:r>
        <w:t>Unzuchtshändeln</w:t>
      </w:r>
      <w:proofErr w:type="spellEnd"/>
      <w:r>
        <w:t xml:space="preserve"> sich umtreiben, oder die den ganzen Tag, ja oft </w:t>
      </w:r>
      <w:r>
        <w:lastRenderedPageBreak/>
        <w:t xml:space="preserve">die ganze Nacht über, nirgends anders sind als in ihren Geschäften, in ihrem irdischen Umtrieb, in dem sie mit Herz und Sinn wühlen und sich bewegen? Was würden solche Leute für eine Antwort geben, wenn man ihnen darüber Vorstellungen machte? Was bekommt ein Lehrer und Seelsorger, der solche armen Leute ermahnt und bittet, und ihnen sagt: „Arme, verirrte Schafe, schon so lange sucht euch JEsus mit Schmerzen, und ihr lasset euch nicht finden“ - was bekommt er für eine Antwort? Was denken solche armen Knechte und Mägde des Verderbens in ihrem Herzen, wenn sie um Jesu willen gebeten werden, dass sie doch ihrer Seelen Heil bedenken möchten? Ich will es euch sagen: Was ist's - denkt ein solcher Mensch - dass der Heiland mich sucht? Der da oben auf der Kanzel kann mir lange schwatzen; ich werde es nicht anders machen als andere Leute, die auch selig werden wollen: ich will eben in dem bleiben, in dem ich bisher gewesen bin. Das heißt mit andern Worten: ich will bleiben in dem, das des Teufels ist. </w:t>
      </w:r>
    </w:p>
    <w:p w14:paraId="33096570" w14:textId="77777777" w:rsidR="00C1008A" w:rsidRDefault="00C1008A" w:rsidP="00C1008A">
      <w:pPr>
        <w:pStyle w:val="StandardWeb"/>
      </w:pPr>
      <w:r>
        <w:t xml:space="preserve">O ihr armen Knechte und Mägde des Verderbens, ihr habt Recht, ihr habt ganz Recht, ihr müsst sein in dem, das des Teufels ist. Er ist euer Vater, und er hat euch gebunden mit unauflöslichen Ketten der Finsternis, aus welchen ihr nicht loskommen könnet, wenn ihr euch nicht durch </w:t>
      </w:r>
      <w:proofErr w:type="spellStart"/>
      <w:r>
        <w:t>JEsum</w:t>
      </w:r>
      <w:proofErr w:type="spellEnd"/>
      <w:r>
        <w:t xml:space="preserve"> losmachen lasset. Aber saget mir doch, wann soll denn eure Erlösungs-Stunde schlagen? Wollet ihr denn reifen für das ewige Feuer? Nein, wie euch jetzt der Dienst der Sünden und der Ungerechtigkeit zur andern Natur geworden ist, sehet, so muss euch der Dienst der Gerechtigkeit, so muss euch die Liebe zum Heilande zur andern Natur werden, dass es euch befremdend vorkommt, wenn man euch noch anderswo mit eurem Herzen sucht als beim Vater und dem Heiland, wie es euch jetzt befremdend vorkommt, wenn man euch noch anderswo sucht als in den Stricken der Finsternis und der Sünde. Dann seid ihr wahrhaftig, wie JEsus in der Welt war, und habet Teil an dem Erbe, das Er im Himmel bereitet hat. </w:t>
      </w:r>
    </w:p>
    <w:p w14:paraId="0A854777" w14:textId="77777777" w:rsidR="00C1008A" w:rsidRDefault="00C1008A" w:rsidP="00C1008A">
      <w:pPr>
        <w:pStyle w:val="StandardWeb"/>
      </w:pPr>
      <w:r>
        <w:t xml:space="preserve">Aber auch ihr unter uns, die ihr bereits etwa auf dem Wege seid, Jünger des Heilandes zu werden, o liebe Seelen, wie müssen wir uns schämen, wenn wir uns mit dem Sinne des zwölfjährigen JEsus-Kindes vergleichen! Lebt der Heiland immer in unserm Herzen? Kommt Er uns nie aus dem Sinn? Ist es uns jeden Augenblick unwohl im Innern, wenn wir Seiner vergessen? Wird Er nie durch andere sündliche Gedanken, oder durch unnütze Reden, scherze und </w:t>
      </w:r>
      <w:proofErr w:type="spellStart"/>
      <w:r>
        <w:t>Narrenteidinge</w:t>
      </w:r>
      <w:proofErr w:type="spellEnd"/>
      <w:r>
        <w:t xml:space="preserve"> aus unserm Herzen verdrängt? Ist es uns auch anzufühlen, dass wir Leute des HErrn Jesu, dass wir Lichter sind mitten unter einem verkehrten und unschlachtigen Geschlecht? Können wir auch mit dem Apostel Paulus sagen: „Ich achte Alles für Schaden gegen der überschwänglichen Erkenntnis Christi Jesu, meines Herrn: um welches willen ich Alles habe für Schaden gerechnet, und achte es für Kot, auf dass ich Christum gewinne?“ Können wir mit dem Apostel sagen: „Was ich lebe im Fleisch, das lebe ich im Glauben des Sohnes Gottes, Der mich geliebt, und Sich selbst für mich </w:t>
      </w:r>
      <w:proofErr w:type="spellStart"/>
      <w:r>
        <w:t>dargegeben</w:t>
      </w:r>
      <w:proofErr w:type="spellEnd"/>
      <w:r>
        <w:t xml:space="preserve"> hat.“ Ist es so bei uns, wie es doch bei uns werden soll? Ach, liebe Zuhörer, wir müssen wahrlich noch ganz andere Leute werden. Damit ist es noch nicht ausgerichtet, dass man immerfort anerkennt, und immerfort bekennt: ich bin noch nicht bekehrt, ich bin noch nicht wiedergeboren. Nein, wir müssen darnach ringen, und darum kämpfen. Die Stunde ist da, aufzustehen vom Schlafe; denn der Tag ist herbeigekommen, und das Licht leuchtet in die Finsternis; wir müssen anhalten mit Bitten und Flehen, dass JEsus uns wolle zur Gnade, zur Freiheit der Kinder Gottes durchbrechen lassen; mit dem faulen Geschwätz von seiner Sündigkeit und seinem bösen Herzen ist es nicht ausgerichtet. „Sei nicht so faul“ - sagt Luther - „fall' auf deine Knie, rufe Gott an um Seinen Heiligen Geist, flehe und bitte, suche, so wirst du finden, und wenn das Suchen nicht hilft, so bitte, und wenn das Bitten nicht hilft, so klopfe an; auf dem Faulbette ist noch Keiner in den Himmel gekommen.“ </w:t>
      </w:r>
    </w:p>
    <w:p w14:paraId="3613688A" w14:textId="77777777" w:rsidR="00C1008A" w:rsidRDefault="00C1008A" w:rsidP="00C1008A">
      <w:pPr>
        <w:pStyle w:val="StandardWeb"/>
      </w:pPr>
      <w:r>
        <w:lastRenderedPageBreak/>
        <w:t xml:space="preserve">Doch was erzählt uns das Evangelium noch weiter? „JEsus ging hinab mit Seinen Eltern nach Nazareth, und war ihnen untertan;“ Er trieb die Profession Seines Vaters bis in das dreißigste Jahr. Hier können wir wieder sehen, wie JEsus in der Welt war. </w:t>
      </w:r>
    </w:p>
    <w:p w14:paraId="219E347A" w14:textId="77777777" w:rsidR="00C1008A" w:rsidRDefault="00C1008A" w:rsidP="00C1008A">
      <w:pPr>
        <w:pStyle w:val="StandardWeb"/>
      </w:pPr>
      <w:r>
        <w:t xml:space="preserve">Fürs Erste können wir daraus lernen Seine Ergebung in des Vaters Willen. Was meinet ihr? der Heiland, der schon im zwölften Jahre wusste, wer Er war, geht mit Seinen Eltern hinab nach Nazareth, wächst da unter ihnen auf, treibt ein Handwerk bis ins dreißigste Jahr, ist still und lebt im Verborgenen, in dem unschlachtigen Nazareth. Was meinet ihr, ist das nicht ein besonderer Gehorsam gegen Seinen Vater gewesen? Hat Er hier nicht die größte Probe von Ergebung in des Vaters Willen abgelegt? So wollte es der Vater haben, und darum war es Ihm, dem Sohne, auch recht; Er war damit zufrieden, in der Armut, in der Verborgenheit, in täglicher Selbst-Verleugnung, unter Berufs-Geschäften, im Gehorsam gegen Seine Eltern aufzuwachsen und zu bleiben bis ins dreißigste Jahr, achtzehn Jahre lang, und das Alles nur, weil es der Vater so wollte. Liebe Zuhörer, so müssen wir uns auch in den Willen des Vaters ergeben lernen; so müssen wir auch mit Allem zufrieden werden, was der Vater schickt. Dem Heilande ist gewiss in Seinem verborgenen Laufe auch Manches schwer gefallen; oder glaubet ihr, es werde in jenen achtzehn Jahren bei Ihm Alles ohne Anstoß, ohne Kämpfe vorbeigegangen sein? Glaubet ihr nicht, es werde mancher saure Tritt für Ihn zu machen, manche Last zu tragen, manches Beschwerliche zu überwinden gewesen sein? O wie viel haben wir darin von Ihm zu lernen; o wie weit bleiben wir zurück hinter Seinen heiligen Fußstapfen; wie ungeduldig sind wir, wenn uns etwas begegnet, das nicht nach unsern Wünschen und unsern Hoffnungen ist. Ich sage dies nicht von ungläubigen Menschen, denn diese lassen ihrem Zorne über unangenehme Fügungen Gottes meistens ohnehin ganz Raum, und weil sie sich nicht an Gott vergreifen können, brechen sie über ihre Mitmenschen los. Da darf nicht viel gegen ihren Kopf sich ereignen, so teilen sie zornige Blicke und harte Reden an ihre Nebenmenschen aus, sie seien schuldig oder unschuldig. In wie manchem Hause ist ja selbst die Armut, die man sich durch Liebe und Sanftmut erleichtern und versüßen sollte, der beständige Zankapfel zwischen Mann und Weib, zwischen Eltern und Kindern. Von solchen Höllen-Kindern rede ich nicht, nein, ich rede von solchen, welche schon etwas vom Heilande geschmeckt und erfahren haben. O wie schwer fällt es auch ihnen, sich in allen Stücken kindlich, einfältig und demütig in den Willen Gottes zu ergeben, und auch bei dem Schweren, das ihnen begegnet, nur </w:t>
      </w:r>
      <w:proofErr w:type="spellStart"/>
      <w:r>
        <w:t>um so</w:t>
      </w:r>
      <w:proofErr w:type="spellEnd"/>
      <w:r>
        <w:t xml:space="preserve"> fester an die Hand des Heilandes sich zu schmiegen. Ach, sehet dagegen unsern HErrn JEsus an, den sanften, stillen JEsus, den gehorsamen und ergebungsvollen JEsus. </w:t>
      </w:r>
    </w:p>
    <w:p w14:paraId="4D4FE497" w14:textId="77777777" w:rsidR="00C1008A" w:rsidRDefault="00C1008A" w:rsidP="00C1008A">
      <w:pPr>
        <w:pStyle w:val="StandardWeb"/>
      </w:pPr>
      <w:r>
        <w:t>O stiller Jesu! wie Dein Wille</w:t>
      </w:r>
      <w:r>
        <w:br/>
        <w:t>Dem Willen Deines Vaters stille</w:t>
      </w:r>
      <w:r>
        <w:br/>
        <w:t>Und bis zum Tod gehorsam war;</w:t>
      </w:r>
      <w:r>
        <w:br/>
        <w:t>Also mach' auch gleichermaßen</w:t>
      </w:r>
      <w:r>
        <w:br/>
        <w:t>Mein Herz und Willen Dir gelassen!</w:t>
      </w:r>
      <w:r>
        <w:br/>
        <w:t xml:space="preserve">Brich meinen </w:t>
      </w:r>
      <w:proofErr w:type="spellStart"/>
      <w:r>
        <w:t>eig'nen</w:t>
      </w:r>
      <w:proofErr w:type="spellEnd"/>
      <w:r>
        <w:t xml:space="preserve"> Willen gar!</w:t>
      </w:r>
      <w:r>
        <w:br/>
        <w:t>Mach' mich Dir gleich gesinnt,</w:t>
      </w:r>
      <w:r>
        <w:br/>
        <w:t>Wie ein gehorsam Kind,</w:t>
      </w:r>
      <w:r>
        <w:br/>
        <w:t>Sanft und stille:</w:t>
      </w:r>
      <w:r>
        <w:br/>
        <w:t xml:space="preserve">Jesu: </w:t>
      </w:r>
      <w:proofErr w:type="spellStart"/>
      <w:r>
        <w:t>ey</w:t>
      </w:r>
      <w:proofErr w:type="spellEnd"/>
      <w:r>
        <w:t xml:space="preserve"> nu,</w:t>
      </w:r>
      <w:r>
        <w:br/>
        <w:t>Hilf mir dazu,</w:t>
      </w:r>
      <w:r>
        <w:br/>
        <w:t xml:space="preserve">Dass ich gehorsam sei wie Du! </w:t>
      </w:r>
    </w:p>
    <w:p w14:paraId="0D015E82" w14:textId="77777777" w:rsidR="00C1008A" w:rsidRDefault="00C1008A" w:rsidP="00C1008A">
      <w:pPr>
        <w:pStyle w:val="StandardWeb"/>
      </w:pPr>
      <w:r>
        <w:t xml:space="preserve">Ferner ist der Heiland in Seinem achtzehnjährigen Wandel in Nazareth auch ein großes Muster von Herzens-Demut und Berufs-Treue. Der Vater hat Ihm den Beruf angewiesen, Seinen Eltern zu gehorchen, und das erfüllte Er ganz. Der Evangelist sagte von Ihm: „Er war </w:t>
      </w:r>
      <w:r>
        <w:lastRenderedPageBreak/>
        <w:t xml:space="preserve">ihnen untertan“; Er fügte sich dem Willen Seiner Eltern, und als Sein Pflege-Vater Ihn zu seinem Handwerk anhielt, war Er euch in diesem Stücke gehorsam. Glaubt ihr wohl, Er habe gemurrt, wenn Ihm Sein Pflege-Vater etwas befahl; Er habe gezögert, wenn Seine Mutter Ihm etwas auftrug? Glaubt ihr wohl, wenn Er im Tagelohn arbeitete, habe Er die Leute, welchen Er arbeitete, durch </w:t>
      </w:r>
      <w:proofErr w:type="gramStart"/>
      <w:r>
        <w:t>Nichtstun</w:t>
      </w:r>
      <w:proofErr w:type="gramEnd"/>
      <w:r>
        <w:t xml:space="preserve"> um eine oder zwei Stunden zu bestehlen gesucht? Glaubt ihr wohl, Er habe nur auf den Lohn gesehen, und nicht auf die Arbeit, oder Er habe nur den Dienst vor Augen versehen, und nicht vor dem Angesicht Seines himmlischen Vaters? Oder glaubt ihr, Er habe im Unglauben gearbeitet, und durch allerlei Handwerks-Vorteile getrachtet, noch etwas Weiteres zu erwerben? Oder meinet ihr, Er habe unter den Geschäften des Tages Seines Vaters vergessen, und nachher keine Zeit mehr gefunden zum Umgang mit Ihm? O nein, Er sah nur auf den Willen Seines himmlischen Vaters; in friedsamer Stille aß Er Sein tägliches Bord; Er arbeitete auch im Schweiß Seines Angesichtes, aber nicht mit der unruhigen Hastigkeit, mit der aufgeregten Heftigkeit, wie wir es oft tun, wenn wir befürchten, dieser oder jener Vorteil möchte uns entwischen. Nein, mit der größten Einfalt und in friedlicher Stille des Herzens tat Er, was Ihm befohlen war, im Namen Seines himmlischen Vaters. </w:t>
      </w:r>
    </w:p>
    <w:p w14:paraId="0893590D" w14:textId="77777777" w:rsidR="00C1008A" w:rsidRDefault="00C1008A" w:rsidP="00C1008A">
      <w:pPr>
        <w:pStyle w:val="StandardWeb"/>
      </w:pPr>
      <w:r>
        <w:t xml:space="preserve">So wuchs der Heiland auf in Nazareth; so wurde Er ein Jüngling und ein Mann. Hat Er wohl da Seine einzige Erholung im Umgang mit Seines ausgelassenen Alters-Genossen gesucht? Hat Er wohl an unehrbaren Volks-Gesängen Teil genommen? Hat Er sich wohl bei den jährlichen Volks-Gebräuchen als den Ersten hervorgetan? Darin steht ja der Ruhm der jetzigen Jugend: im Fressen und Saufen, im Tanzen und Springen der Vorzüglichste, in schandbarem Geschwätz und Gesang ein Meister, und in gottlosem Leben ein Held zu sein! Hat wohl der Heiland uns ein solches Vorbild gelassen? Man muss so fragen, weil Diejenigen, welche in der Christenheit und auf Seinen Namen getauft sind, meinen und wähnen, alle jene argen Ausbrüche einer wilden Natur gehören zum Ruhme einer glücklich verlebten Jugend; ja, man möchte wohl glauben, wenn man das Treiben und Toben der jetzigen Jugend betrachtet, der Heiland habe uns kein heiliges, sondern ein satanisches Vorbild gelassen. </w:t>
      </w:r>
    </w:p>
    <w:p w14:paraId="17CC0790" w14:textId="77777777" w:rsidR="00C1008A" w:rsidRDefault="00C1008A" w:rsidP="00C1008A">
      <w:pPr>
        <w:pStyle w:val="StandardWeb"/>
      </w:pPr>
      <w:r>
        <w:t>O keuscher Jesu! all' Dein Wesen</w:t>
      </w:r>
      <w:r>
        <w:br/>
        <w:t>War züchtig, keusch und auserlesen,</w:t>
      </w:r>
      <w:r>
        <w:br/>
        <w:t>Von tugendvoller Sittsamkeit;</w:t>
      </w:r>
      <w:r>
        <w:br/>
        <w:t>Gedanken, Reden, Glieder, Sinnen,</w:t>
      </w:r>
      <w:r>
        <w:br/>
        <w:t>Gebärden, Kleidung und Beginnen</w:t>
      </w:r>
      <w:r>
        <w:br/>
        <w:t xml:space="preserve">War voller </w:t>
      </w:r>
      <w:proofErr w:type="spellStart"/>
      <w:r>
        <w:t>laut'rer</w:t>
      </w:r>
      <w:proofErr w:type="spellEnd"/>
      <w:r>
        <w:t xml:space="preserve"> Züchtigkeit:</w:t>
      </w:r>
      <w:r>
        <w:br/>
        <w:t>O mein Immanuel!</w:t>
      </w:r>
      <w:r>
        <w:br/>
        <w:t xml:space="preserve">Mach' mir Geist, Leib und </w:t>
      </w:r>
      <w:proofErr w:type="spellStart"/>
      <w:r>
        <w:t>Seel</w:t>
      </w:r>
      <w:proofErr w:type="spellEnd"/>
      <w:r>
        <w:t>'</w:t>
      </w:r>
      <w:r>
        <w:br/>
        <w:t>Keusch und züchtig:</w:t>
      </w:r>
      <w:r>
        <w:br/>
        <w:t xml:space="preserve">Jesu, </w:t>
      </w:r>
      <w:proofErr w:type="spellStart"/>
      <w:r>
        <w:t>ey</w:t>
      </w:r>
      <w:proofErr w:type="spellEnd"/>
      <w:r>
        <w:t xml:space="preserve"> nu, hilf mir dazu,</w:t>
      </w:r>
      <w:r>
        <w:br/>
        <w:t xml:space="preserve">Auch keusch und rein zu sein wie Du! </w:t>
      </w:r>
    </w:p>
    <w:p w14:paraId="094AEFDD" w14:textId="77777777" w:rsidR="00C1008A" w:rsidRDefault="00C1008A" w:rsidP="00C1008A">
      <w:pPr>
        <w:pStyle w:val="StandardWeb"/>
      </w:pPr>
      <w:r>
        <w:t xml:space="preserve">Oder glaubt ihr wohl, der Heiland sei ein aufgeblasener junger Mensch gewesen, und habe das Recht dazu, Seinen Eltern den Gehorsam aufzukündigen? Wahrlich, Er hätte Ursache gehabt, höher von Sich zu denken als von Andern. Wenn je ein Mensch Ursache gehabt hätte, sich über Andere hinweg-, und sie hintanzusetzen, so wäre es gewiss Er gewesen. Aber Er war sanftmütig, einfältig von Herzen und demütig. O, wie müssen wir uns schämen und beugen vor der selbstständigen Weisheit, vor Dem, in welchem verborgen lagen alle Schätze der Erkenntnis und Weisheit, wenn wir von Ihm lesen, dass Er Sein Leben einrichtete nicht nach eigenem Gutdünken, sondern untertan war Seinen Eltern in kindlicher Einfalt, nicht </w:t>
      </w:r>
      <w:r>
        <w:lastRenderedPageBreak/>
        <w:t xml:space="preserve">Seinen eigenen Willen behauptete und </w:t>
      </w:r>
      <w:proofErr w:type="spellStart"/>
      <w:r>
        <w:t>durchsetzte</w:t>
      </w:r>
      <w:proofErr w:type="spellEnd"/>
      <w:r>
        <w:t xml:space="preserve">, der doch heilig war und unsträflich, sondern im Gehorsam sich beugte unter den elterlichen Willen in allen Stücken. </w:t>
      </w:r>
    </w:p>
    <w:p w14:paraId="1AE0AEE1" w14:textId="77777777" w:rsidR="00C1008A" w:rsidRDefault="00C1008A" w:rsidP="00C1008A">
      <w:pPr>
        <w:pStyle w:val="StandardWeb"/>
      </w:pPr>
      <w:r>
        <w:t>Würdigster JEsu, Ehrenkönig!</w:t>
      </w:r>
      <w:r>
        <w:br/>
        <w:t>Du suchtest Deine Ehre wenig,</w:t>
      </w:r>
      <w:r>
        <w:br/>
        <w:t>Und wurdest niedrig und gering;</w:t>
      </w:r>
      <w:r>
        <w:br/>
        <w:t xml:space="preserve">Du </w:t>
      </w:r>
      <w:proofErr w:type="spellStart"/>
      <w:r>
        <w:t>wandelt'st</w:t>
      </w:r>
      <w:proofErr w:type="spellEnd"/>
      <w:r>
        <w:t xml:space="preserve"> ganz </w:t>
      </w:r>
      <w:proofErr w:type="spellStart"/>
      <w:r>
        <w:t>ertieft</w:t>
      </w:r>
      <w:proofErr w:type="spellEnd"/>
      <w:r>
        <w:t xml:space="preserve"> auf Erden,</w:t>
      </w:r>
      <w:r>
        <w:br/>
        <w:t>In Demut und in Knechts-Gebärden,</w:t>
      </w:r>
      <w:r>
        <w:br/>
      </w:r>
      <w:proofErr w:type="spellStart"/>
      <w:r>
        <w:t>Erhubst</w:t>
      </w:r>
      <w:proofErr w:type="spellEnd"/>
      <w:r>
        <w:t xml:space="preserve"> Dich Selbst in keinem Ding:</w:t>
      </w:r>
      <w:r>
        <w:br/>
        <w:t>HErr, solche Demut lehr'</w:t>
      </w:r>
      <w:r>
        <w:br/>
        <w:t>Mich auch je mehr und mehr</w:t>
      </w:r>
      <w:r>
        <w:br/>
        <w:t>Stetig üben:</w:t>
      </w:r>
      <w:r>
        <w:br/>
        <w:t xml:space="preserve">JEsu, </w:t>
      </w:r>
      <w:proofErr w:type="spellStart"/>
      <w:r>
        <w:t>ey</w:t>
      </w:r>
      <w:proofErr w:type="spellEnd"/>
      <w:r>
        <w:t xml:space="preserve"> nu, hilf mir dazu,</w:t>
      </w:r>
      <w:r>
        <w:br/>
        <w:t xml:space="preserve">Dass ich demütig sei wie Du! </w:t>
      </w:r>
    </w:p>
    <w:p w14:paraId="38A1AD0E" w14:textId="77777777" w:rsidR="00C1008A" w:rsidRDefault="00C1008A" w:rsidP="00C1008A">
      <w:pPr>
        <w:pStyle w:val="StandardWeb"/>
      </w:pPr>
      <w:r>
        <w:t xml:space="preserve">Sehet, das ist unser Gott! das ist unser Heiland, und wie viel hätte ich noch von Ihm zu sagen; es mag aber damit genug sein. So sollen wir aber auch werden, wie Er in der Welt war. Entschuldige sich doch Keiner mit der Schwachheit des Fleisches! Diese Entschuldigung möchte etwa wohl gelten, wenn Er nicht gekommen wäre, wenn Er nicht gekämpft und uns damit die Kraft erstritten hätte, dass wir nachfolgen können Seinen Fußstapfen. Aber Er ist selbst vorangegangen, und hat Gaben empfangen, Gaben zur Überwindung, Gaben zum Wandel in der Welt, wie Er in der Welt war, und diese Gaben teilt Er aus - Allen, die Ihn darum bitten. </w:t>
      </w:r>
    </w:p>
    <w:p w14:paraId="2D78B838" w14:textId="77777777" w:rsidR="00C1008A" w:rsidRDefault="00C1008A" w:rsidP="00C1008A">
      <w:pPr>
        <w:pStyle w:val="berschrift2"/>
      </w:pPr>
      <w:r>
        <w:t>II.</w:t>
      </w:r>
    </w:p>
    <w:p w14:paraId="0B4016C9" w14:textId="77777777" w:rsidR="00C1008A" w:rsidRDefault="00C1008A" w:rsidP="00C1008A">
      <w:pPr>
        <w:pStyle w:val="StandardWeb"/>
      </w:pPr>
      <w:r>
        <w:t xml:space="preserve">Aber, liebe Zuhörer, wie bringt man es denn dahin, dass man aber so in der Welt ist, wie JEsus in der Welt war? Wenn sich heute unter uns Einer den Vorsatz steckte, und mit aller Anstrengung darnach trachtete, </w:t>
      </w:r>
      <w:proofErr w:type="spellStart"/>
      <w:r>
        <w:t>eben so</w:t>
      </w:r>
      <w:proofErr w:type="spellEnd"/>
      <w:r>
        <w:t xml:space="preserve"> zu werden in der Welt, wie JEsus in der Welt war, </w:t>
      </w:r>
      <w:proofErr w:type="spellStart"/>
      <w:r>
        <w:t>eben so</w:t>
      </w:r>
      <w:proofErr w:type="spellEnd"/>
      <w:r>
        <w:t xml:space="preserve"> ergebungsvoll, eben so still, </w:t>
      </w:r>
      <w:proofErr w:type="spellStart"/>
      <w:r>
        <w:t>eben so</w:t>
      </w:r>
      <w:proofErr w:type="spellEnd"/>
      <w:r>
        <w:t xml:space="preserve"> gehorsam gegen den göttlichen Willen, </w:t>
      </w:r>
      <w:proofErr w:type="spellStart"/>
      <w:r>
        <w:t>eben so</w:t>
      </w:r>
      <w:proofErr w:type="spellEnd"/>
      <w:r>
        <w:t xml:space="preserve"> züchtig, </w:t>
      </w:r>
      <w:proofErr w:type="spellStart"/>
      <w:r>
        <w:t>eben so</w:t>
      </w:r>
      <w:proofErr w:type="spellEnd"/>
      <w:r>
        <w:t xml:space="preserve"> gerecht, </w:t>
      </w:r>
      <w:proofErr w:type="spellStart"/>
      <w:r>
        <w:t>eben so</w:t>
      </w:r>
      <w:proofErr w:type="spellEnd"/>
      <w:r>
        <w:t xml:space="preserve"> demütig; und wenn er nun glaubte, mit diesem Vorsatz sei es getan, jetzt wolle er mit Ernst an die Ausführung gehen: der würde einen gar verfehlten Weg einschlagen. </w:t>
      </w:r>
    </w:p>
    <w:p w14:paraId="34B6D9B6" w14:textId="77777777" w:rsidR="00C1008A" w:rsidRDefault="00C1008A" w:rsidP="00C1008A">
      <w:pPr>
        <w:pStyle w:val="StandardWeb"/>
      </w:pPr>
      <w:r>
        <w:t>Wer der Heiligung nachjaget,</w:t>
      </w:r>
      <w:r>
        <w:br/>
        <w:t>Und hat kein versöhntes Herz;</w:t>
      </w:r>
      <w:r>
        <w:br/>
        <w:t>Wen's Gewissen noch anklaget,</w:t>
      </w:r>
      <w:r>
        <w:br/>
        <w:t xml:space="preserve">Dass die </w:t>
      </w:r>
      <w:proofErr w:type="spellStart"/>
      <w:r>
        <w:t>Sünd</w:t>
      </w:r>
      <w:proofErr w:type="spellEnd"/>
      <w:r>
        <w:t>' ihm noch kein Schmerz;</w:t>
      </w:r>
      <w:r>
        <w:br/>
        <w:t>Wen der Glaub' an JEsu Wunden</w:t>
      </w:r>
      <w:r>
        <w:br/>
        <w:t>Noch nicht froh und frei gemacht,</w:t>
      </w:r>
      <w:r>
        <w:br/>
        <w:t>Und zur wahren Ruh' gebracht,</w:t>
      </w:r>
      <w:r>
        <w:br/>
        <w:t>Der hat das noch nicht gefunden,</w:t>
      </w:r>
      <w:r>
        <w:br/>
        <w:t>Woraus nach den Schrift-Ideen</w:t>
      </w:r>
      <w:r>
        <w:br/>
        <w:t xml:space="preserve">Wahre Menschen </w:t>
      </w:r>
      <w:proofErr w:type="spellStart"/>
      <w:r>
        <w:t>Gott's</w:t>
      </w:r>
      <w:proofErr w:type="spellEnd"/>
      <w:r>
        <w:t xml:space="preserve"> entstehen. </w:t>
      </w:r>
    </w:p>
    <w:p w14:paraId="65CAF9E6" w14:textId="77777777" w:rsidR="00C1008A" w:rsidRDefault="00C1008A" w:rsidP="00C1008A">
      <w:pPr>
        <w:pStyle w:val="StandardWeb"/>
      </w:pPr>
      <w:r>
        <w:t xml:space="preserve">Auf dem Weg des eigenen Wissens und Könnens werden die Füße gar bald matt; man nimmt einen Anlauf um den andern, wagt es immer wieder auf seine eigene Kraft; aber bleibt doch ohne Frieden, ohne wahren Trost, ohne wahre Kraft. </w:t>
      </w:r>
    </w:p>
    <w:p w14:paraId="36E1E424" w14:textId="77777777" w:rsidR="00C1008A" w:rsidRDefault="00C1008A" w:rsidP="00C1008A">
      <w:pPr>
        <w:pStyle w:val="StandardWeb"/>
      </w:pPr>
      <w:r>
        <w:t xml:space="preserve">Ich will euch einen andern Weg zeigen, einen Weg der Demütigung, aber einen Weg der Stärke, die von Gott dem Glauben dargereicht wird. </w:t>
      </w:r>
    </w:p>
    <w:p w14:paraId="12FA0F06" w14:textId="77777777" w:rsidR="00C1008A" w:rsidRDefault="00C1008A" w:rsidP="00C1008A">
      <w:pPr>
        <w:pStyle w:val="StandardWeb"/>
      </w:pPr>
      <w:r>
        <w:lastRenderedPageBreak/>
        <w:t>Frage dich, liebes Herz, kennst du dich</w:t>
      </w:r>
      <w:r>
        <w:br/>
        <w:t>In der Natur so recht jämmerlich?</w:t>
      </w:r>
      <w:r>
        <w:br/>
        <w:t>Kennst du dein Elend und JEsu Wunden,</w:t>
      </w:r>
      <w:r>
        <w:br/>
        <w:t>Hast Du Vergebung gesucht und gefunden</w:t>
      </w:r>
      <w:r>
        <w:br/>
        <w:t xml:space="preserve">Durch ihren Verdienst? </w:t>
      </w:r>
    </w:p>
    <w:p w14:paraId="1E1F19C5" w14:textId="77777777" w:rsidR="00C1008A" w:rsidRDefault="00C1008A" w:rsidP="00C1008A">
      <w:pPr>
        <w:pStyle w:val="StandardWeb"/>
      </w:pPr>
      <w:r>
        <w:t xml:space="preserve">Siehe, das ist die Hauptsache; denn „der Glaube ist der Sieg, der die Welt überwindet.“ Durch den Glauben an JEsu Wunden wirst du in das Ebenbild des Sohnes Gottes verklärt werden von einer Klarheit zu der andern; durch Sein Blut kannst du nach Leib und Seele genesen, und dich reinigen, gleichwie Er rein ist, auf dass du dich darstellest in der Welt, gleichwie Er in der Welt war. Dazu helfe uns Gott um Seines Namens willen. Amen! </w:t>
      </w:r>
    </w:p>
    <w:p w14:paraId="2A2C6413" w14:textId="77777777" w:rsidR="00C1008A" w:rsidRDefault="00C1008A" w:rsidP="00C1008A">
      <w:pPr>
        <w:pStyle w:val="berschrift1"/>
      </w:pPr>
      <w:r>
        <w:t>Hofacker, Wilhelm - Am sechsten Sonntag nach dem Erscheinungsfest.</w:t>
      </w:r>
    </w:p>
    <w:p w14:paraId="0407E7A6" w14:textId="77777777" w:rsidR="00C1008A" w:rsidRDefault="00C1008A" w:rsidP="00C1008A">
      <w:pPr>
        <w:pStyle w:val="StandardWeb"/>
      </w:pPr>
      <w:r>
        <w:t>Text: 2 Petr. 1. 16-21.</w:t>
      </w:r>
      <w:r>
        <w:br/>
      </w:r>
      <w:r>
        <w:rPr>
          <w:rStyle w:val="Fett"/>
          <w:rFonts w:eastAsiaTheme="majorEastAsia"/>
        </w:rPr>
        <w:t>Denn wir haben nicht den klugen Fabeln gefolgt, da wir euch kund getan haben die Kraft und Zukunft unsers HErrn Jesu Christi; sondern wir haben seine Herrlichkeit selbst gesehen, da er empfing von Gott dem Vater Ehre und Preis, durch eine Stimme, die zu ihm geschah von der großen Herrlichkeit dermaßen: Dies ist mein lieber Sohn, an dem Ich Wohlgefallen habe. Und die Stimme haben wir gehöret vom Himmel gebracht, da wir mit Ihm waren auf dem heiligen Berge. Wir haben ein festes prophetisches Wort; und ihr tut wohl, dass ihr darauf achtet, als auf ein Licht, das da scheinet in einem dunkeln Ort, bis der Tag anbreche, und der Morgenstern aufgehe in euern Herzen. Und das sollt ihr für das erste wissen, dass keine Weissagung in der Schrift geschieht aus eigener Auslegung, denn es ist noch nie eine Weissagung aus menschlichem Willen hervorgebracht: sondern die heiligen Menschen Gottes haben geredet, getrieben von dem Heiligen Geist.</w:t>
      </w:r>
      <w:r>
        <w:t xml:space="preserve"> </w:t>
      </w:r>
    </w:p>
    <w:p w14:paraId="3E4E8E5E" w14:textId="77777777" w:rsidR="00C1008A" w:rsidRDefault="00C1008A" w:rsidP="00C1008A">
      <w:pPr>
        <w:pStyle w:val="StandardWeb"/>
      </w:pPr>
      <w:r>
        <w:t xml:space="preserve">Die Stimmung, in der der Apostel Petrus diese unsere Textes-Worte niedergeschrieben hat, war eine sehr ernste und feierliche. Er sah sich damals dem Schlusse seines Glaubenslaufes sehr nahe; der letzte Kampf und blutige Märtyrertod, auf den der HErr ihn schon so frühe vorbereitet hatte, lag bereits im Bereich seines geistigen Gesichtskreises; es war die Zeit gekommen, von der ihm der Heiland sagte: wenn du aber alt wirst, wirst du deine Hände ausstrecken, und ein </w:t>
      </w:r>
      <w:proofErr w:type="spellStart"/>
      <w:proofErr w:type="gramStart"/>
      <w:r>
        <w:t>Anderer</w:t>
      </w:r>
      <w:proofErr w:type="spellEnd"/>
      <w:proofErr w:type="gramEnd"/>
      <w:r>
        <w:t xml:space="preserve"> wird dich gürten und führen, wo du nicht hin willst. Und Johannes setzt hinzu: das sagte er aber, zu deuten, mit welchem Tode er Gott preisen sollte. So erwartete er nun alle Augenblicke das Zeichen des Aufbruchs. Ich weiß, sagt er unmittelbar vor unsern Textes-Worten, ich weiß, dass ich meine Hütte bald ablegen muss, wie mir denn auch unser HErr Jesus Christus bereits eröffnet hat. Und doch mit welcher Ruhe spricht er von diesem ihn so nahe berührenden, grauenvollen Ereignis. Der abzulegende Leib erschien ihm als eine Hütte, aus der er einen Umzug zu bewerkstelligen habe. Das Kreuz, an dem er seinem HErrn und Meister auch im Tode ähnlich gemacht werden sollte, deuchte ihm eine Himmelsleiter, auf der er guten Muts zu den seligen Höhen des ewigen Lebens emporsteigen dürfe; und der blutige Martertod, der ihm bevorstand mit allen seinen Schrecken und Qualen kümmerte ihn nicht mehr als das Ablegen eines alten Gewands, das unbrauchbar und für seine weitere Bedeckung untauglich geworden war. Das war der königliche Sinn, mit dem dieser Knecht Christi so wie alle seine Mitknechte dem entscheidungsvollen Schritt entgegengingen; das war die getroste Zuversicht, mit der sie in das ritterliche Wort eines Paulus einstimmten: Tod, wo ist dein Stachel? Hölle, wo ist dein Sieg? Gott aber sei Dank, der uns den Sieg gegeben hat durch unseren HErrn Jesum Christum (l Kor. 15, 55. 57.)! </w:t>
      </w:r>
    </w:p>
    <w:p w14:paraId="66B8756D" w14:textId="77777777" w:rsidR="00C1008A" w:rsidRDefault="00C1008A" w:rsidP="00C1008A">
      <w:pPr>
        <w:pStyle w:val="StandardWeb"/>
      </w:pPr>
      <w:r>
        <w:lastRenderedPageBreak/>
        <w:t xml:space="preserve">Schon für den Forscher auf dem Gebiet der menschlichen Seelenkunde ist es eine die Untersuchung lohnende Frage, wie eine solche patriarchalische Ruhe dem gefürchtetsten Feinde der Menschheit, dem Tode gegenüber, zu erklären und aus welchen Ursachen sie abzuleiten sei. Wie viel näher liegt die Frage einem heilsbegierigen Herzen, das es auch zu diesem Sterbensmut, zu dieser Todesfreudigkeit bei sich selber gerne bringen möchte, und doch den Faden hierzu nicht finden kann. Darauf wollen wir nun in dieser heiligen Stunde zu antworten suchen, indem wir uns die Frage vorlegen: </w:t>
      </w:r>
    </w:p>
    <w:p w14:paraId="4D7DC92A" w14:textId="77777777" w:rsidR="00C1008A" w:rsidRDefault="00C1008A" w:rsidP="00C1008A">
      <w:pPr>
        <w:pStyle w:val="StandardWeb"/>
      </w:pPr>
      <w:r>
        <w:t xml:space="preserve">Wo der rechte Lebensgrund zu finden sei, aus dem die wahre Sterbensfreudigkeit erwächst. </w:t>
      </w:r>
    </w:p>
    <w:p w14:paraId="6D9B1FAE" w14:textId="77777777" w:rsidR="00C1008A" w:rsidRDefault="00C1008A" w:rsidP="00C1008A">
      <w:pPr>
        <w:pStyle w:val="StandardWeb"/>
      </w:pPr>
      <w:r>
        <w:t>1) Auf dem Boden der in Christo geoffenbarten Wahrheit;</w:t>
      </w:r>
      <w:r>
        <w:br/>
        <w:t>2) in der Verklärung Christi;</w:t>
      </w:r>
      <w:r>
        <w:br/>
        <w:t xml:space="preserve">3) indem festen, prophetischen Worte. </w:t>
      </w:r>
    </w:p>
    <w:p w14:paraId="731B44BA" w14:textId="77777777" w:rsidR="00C1008A" w:rsidRDefault="00C1008A" w:rsidP="00C1008A">
      <w:pPr>
        <w:pStyle w:val="berschrift2"/>
      </w:pPr>
      <w:r>
        <w:t>1.</w:t>
      </w:r>
    </w:p>
    <w:p w14:paraId="782890C6" w14:textId="77777777" w:rsidR="00C1008A" w:rsidRDefault="00C1008A" w:rsidP="00C1008A">
      <w:pPr>
        <w:pStyle w:val="StandardWeb"/>
      </w:pPr>
      <w:r>
        <w:t xml:space="preserve">1) </w:t>
      </w:r>
      <w:r>
        <w:rPr>
          <w:rStyle w:val="Fett"/>
          <w:rFonts w:eastAsiaTheme="majorEastAsia"/>
        </w:rPr>
        <w:t>Wir haben nicht den klugen Fabeln gefolgt, da wir euch kund getan haben die Kraft und Zukunft unseres HErrn Jesu Christi, sondern wir haben seine Herrlichkeit selbst gesehen.</w:t>
      </w:r>
      <w:r>
        <w:t xml:space="preserve"> So beginnt der Apostel in unserem Texte, indem er den gesunden, kräftigen Lebensgrund bezeichnen will, aus dem seine getroste Hoffnung im Leben und Sterben erwachsen sei und Nahrung ziehe. Nicht die ersonnenen und erdichteten Fabeln und Mythen der alten Welt, die bunten und trügerischen Erzeugnisse der fabelnden und faselnden Menschen-Vernunft über Gott und Götter, über das Jenseits und die Unsterblichkeit, sind es, aus denen wir unsere Zuversicht schöpften, wir haben etwas Anderes, etwas Festeres, Gewisses, Untrügliches, Bewährteres; wir haben den HErrn selbst, den Eingeborenen voll Gnade und Wahrheit, Ihn, den König der Wahrheit und der Unsterblichkeit, Ihn, den Bürgen der Auferstehung und des ewigen Lebens selbst gesehen und die Kraft seiner Erscheinung im Fleisch aus eigener, lebenskräftiger Erfahrung kennen gelernt, und darum ist unser Glaube nicht auf trügerische Menschenfündlein, sondern auf den Felsengrund der ewigen Wahrheit selbst erbaut, also dass eher die Kräfte des Himmels sich bewegen, eher die Erde aus ihren Fugen weichen, eher die Sterne Gottes vom Himmel fallen müssen, ehe auch nur ein Stein aus diesem unserem Grund weicht, ehe auch nur ein Teil dieses unseres Glaubensfundaments sich als unhaltbar und trügerisch erweist. </w:t>
      </w:r>
    </w:p>
    <w:p w14:paraId="4746E9D9" w14:textId="77777777" w:rsidR="00C1008A" w:rsidRDefault="00C1008A" w:rsidP="00C1008A">
      <w:pPr>
        <w:pStyle w:val="StandardWeb"/>
      </w:pPr>
      <w:r>
        <w:t xml:space="preserve">2) So getrost tritt der Mann auf, der nichts vor sich sah, als in einigen Monaten an das Kreuz geschlagen zu werden. Auf dem Gebiete der sich selbst überlassenen Vernunft gibt es für den Menschengeist keine in Not und Tod Stand haltende, über Zweifel und Skrupel siegreiche Gewissheit in göttlichen und übersinnlichem Dingen. In jeder Menschenbrust liegt zwar ein tiefes Verlangen und Sehnen nach Gott und Ewigkeit, und seit Jahrtausenden hat die menschliche Vernunft gearbeitet, um sich zu Sicherem und Zuverlässigem emporzuarbeiten; sie hat nämlich, was das Jenseits betrifft, die Leitern der Weltweisheit angesetzt, und Schlussfolgerung an Schlussfolgerung gereiht, um über den Sternen und Himmeln die andere unsichtbare Welt zu erklettern, aber je höher sie hinauskam, desto unsicherer und lückenhafter ist diese Leiter geworden, und sie musste früher oder später sich wieder zur Rückkehr entschließen, ohne das Land der Herrlichkeit auch nur von Weitem geschaut zu haben. - Es ist ein dichter Schleier, der uns jenes Land verhüllt und ebenso den Weg, auf welchem der Mensch dazu geführt werden soll. Der Fußtritt Gottes in der Welt- und Menschen-Geschichte ist sehr leise und unhörbar; die Gräber, an die wir treten, sind tief, und schaurig ihr Rand; die Labyrinthe des Lebens, die mancherlei Wechselfälle desselben, sind oft sehr verworren und dunkel, und der Faden ist sehr zart, an dem wir den Ausgang wieder finden können. Darum wären wir die elendesten unter allen Kreaturen, wenn wir mit unserem, nach Gott und </w:t>
      </w:r>
      <w:r>
        <w:lastRenderedPageBreak/>
        <w:t xml:space="preserve">Ewigkeit dürstenden Herzen bloß an die Fabeln und Fündlein der falsch berühmten Kunst uns zu halten hätten, wenn wir nicht auf den festen und sicheren Boden der in Christo geoffenbarten Wahrheit treten und hier festen Fuß fassen und den Bau unserer Zuversicht und unseres Glaubens aufführen könnten. </w:t>
      </w:r>
    </w:p>
    <w:p w14:paraId="068615A8" w14:textId="77777777" w:rsidR="00C1008A" w:rsidRDefault="00C1008A" w:rsidP="00C1008A">
      <w:pPr>
        <w:pStyle w:val="StandardWeb"/>
      </w:pPr>
      <w:r>
        <w:t xml:space="preserve">Die Welt spricht in ihrem Teile auch von Gott und Unsterblichkeit und Wiedersehen; sie spricht von höherer Vollendung, himmlischen Gefilden und höheren Regionen, und dem besseren Jenseits; und doch, wenn sie ehrlich sein will, so wird sie gestehen müssen, dass ihr immer der Zweifel im Nacken sitzt: ist's auch wahr? wird unfern schönen Redensarten auch die Wirklichkeit entsprechen? Die Welt predigt Sätze, auf die sie sich nicht, wie Petrus und seine Mitapostel den Kopf herunterschlagen ließ, sie baut Systeme, die sie nicht mit </w:t>
      </w:r>
      <w:proofErr w:type="spellStart"/>
      <w:r>
        <w:t>Daransetzung</w:t>
      </w:r>
      <w:proofErr w:type="spellEnd"/>
      <w:r>
        <w:t xml:space="preserve"> Guts und Bluts verteidigen würde. </w:t>
      </w:r>
    </w:p>
    <w:p w14:paraId="60F9901E" w14:textId="77777777" w:rsidR="00C1008A" w:rsidRDefault="00C1008A" w:rsidP="00C1008A">
      <w:pPr>
        <w:pStyle w:val="StandardWeb"/>
      </w:pPr>
      <w:r>
        <w:t xml:space="preserve">In der Vernunft liegt diese Gewissheit nicht, sie ist nur zu finden in der geoffenbarten Gnade und Wahrheit Jesu Christi, nur bei ihm, der vom Vater ausgegangen und zum Vater zurückgegangen ist, und der deswegen auch allein gewisse und untrügliche Kunde geben konnte von jenem ewigen, nie umsegelten Lande. Gewissheit ist nur bei dem, der die Himmel zerrissen hat und herniedergestiegen und unser Bruder geworden, ja der auch in die Grabes-Nacht hineingetreten und als der Sieger über Tod und Grab hervorgebrochen ist. Gewissheit ist nur bei dem, der sprach: Ich bin der Weg, die Wahrheit und das Leben; Ich bin die Auferstehung und das Leben; Ich lebe und ihr sollt auch leben! Ich gehe zum Vater, und wo Ich bin, soll mein Diener auch sein. Dies war das Eine Wort, worin die Apostel die Bürgschaft des ewigen Lebens umschlangen im festen Glauben. Dies war's, was sie getrost machte, um auch bei solchen Aussichten, wie sie damals Petrus hatte, sich zu freuen und zu sprechen: </w:t>
      </w:r>
    </w:p>
    <w:p w14:paraId="611AB0AE" w14:textId="77777777" w:rsidR="00C1008A" w:rsidRDefault="00C1008A" w:rsidP="00C1008A">
      <w:pPr>
        <w:pStyle w:val="StandardWeb"/>
      </w:pPr>
      <w:proofErr w:type="gramStart"/>
      <w:r>
        <w:t>Kann</w:t>
      </w:r>
      <w:proofErr w:type="gramEnd"/>
      <w:r>
        <w:t xml:space="preserve"> uns doch kein Tod nicht töten,</w:t>
      </w:r>
      <w:r>
        <w:br/>
      </w:r>
      <w:proofErr w:type="spellStart"/>
      <w:r>
        <w:t>Sondern</w:t>
      </w:r>
      <w:proofErr w:type="spellEnd"/>
      <w:r>
        <w:t xml:space="preserve"> reißt</w:t>
      </w:r>
      <w:r>
        <w:br/>
        <w:t xml:space="preserve">Unsern Geist </w:t>
      </w:r>
      <w:r>
        <w:br/>
        <w:t xml:space="preserve">Aus viel tausend Nöten; </w:t>
      </w:r>
      <w:r>
        <w:br/>
        <w:t xml:space="preserve">Schleußt das Tor der </w:t>
      </w:r>
      <w:proofErr w:type="spellStart"/>
      <w:r>
        <w:t>bittern</w:t>
      </w:r>
      <w:proofErr w:type="spellEnd"/>
      <w:r>
        <w:t xml:space="preserve"> Leiden </w:t>
      </w:r>
      <w:r>
        <w:br/>
        <w:t>Und macht Bahn</w:t>
      </w:r>
      <w:r>
        <w:br/>
      </w:r>
      <w:proofErr w:type="spellStart"/>
      <w:r>
        <w:t>Dass</w:t>
      </w:r>
      <w:proofErr w:type="spellEnd"/>
      <w:r>
        <w:t xml:space="preserve"> man kann</w:t>
      </w:r>
      <w:r>
        <w:br/>
      </w:r>
      <w:proofErr w:type="spellStart"/>
      <w:r>
        <w:t>Geh'n</w:t>
      </w:r>
      <w:proofErr w:type="spellEnd"/>
      <w:r>
        <w:t xml:space="preserve"> zu Himmelsfreuden. </w:t>
      </w:r>
    </w:p>
    <w:p w14:paraId="57F8DE9F" w14:textId="77777777" w:rsidR="00C1008A" w:rsidRDefault="00C1008A" w:rsidP="00C1008A">
      <w:pPr>
        <w:pStyle w:val="berschrift2"/>
      </w:pPr>
      <w:r>
        <w:t>II.</w:t>
      </w:r>
    </w:p>
    <w:p w14:paraId="01816AAF" w14:textId="77777777" w:rsidR="00C1008A" w:rsidRDefault="00C1008A" w:rsidP="00C1008A">
      <w:pPr>
        <w:pStyle w:val="StandardWeb"/>
      </w:pPr>
      <w:r>
        <w:t xml:space="preserve">1) Der feste Grund, aus welchem dem Petrus die Sterbensfreudigkeit erwuchs, war die in Christi Leben geoffenbarte Gnade und Wahrheit. Was war es nun aber für eine Begebenheit, an welcher, wie wir in unserm Texte sehen, der Blick des Apostels besonders hing? An was hält er sich, indem er zurückschaut auf die Zeit, die er mit seinem HErrn und Meister durchlebte? Sonst, wenn die Apostel des HErrn auf den Grund ihrer Hoffnung zu reden kommen, so gedenken sie der Auferstehung Jesu Christi als desjenigen Siegels, das nicht nur unsere Versöhnung uns versichert, sondern eben damit auch uns schon den Zugang in jenes Leben und in seine Herrlichkeit uns eröffnet und verbürgt. In unserm heutigen Texte schwebte dem Petrus eine andre Begebenheit im Leben Christi vor der Seele, die ihn mitten in der Todesnacht mit Siegesverklärung erfüllte; es war die Verklärung Jesu Christi auf dem Berge: wir haben seine Herrlichkeit selbst gesehen, da er empfing von Gott, dem Vater, Ehre und Preis durch eine Stimme, die zu ihm geschah von der großen Herrlichkeit dermaßen: dies ist mein lieber Sohn, an dem ich Wohlgefallen habe: und diese Stimme haben wir gehört, vom Himmel gebracht, da wir mit Ihm waren auf dem heiligen Berge. </w:t>
      </w:r>
    </w:p>
    <w:p w14:paraId="5CE664C9" w14:textId="77777777" w:rsidR="00C1008A" w:rsidRDefault="00C1008A" w:rsidP="00C1008A">
      <w:pPr>
        <w:pStyle w:val="StandardWeb"/>
      </w:pPr>
      <w:r>
        <w:lastRenderedPageBreak/>
        <w:t xml:space="preserve">Was war die Ursache, um deren willen Petrus sich bei dieser Begebenheit mit seinem Gemüte so gerne verweilte? - Gewöhnlich sahen die Apostel den HErrn in Demut und Knechtsgebärde ganz vertieft einhergehen, sie sahen Ihn umgeben mit der Niedrigkeit, zu der Er sich selbst entäußert hatte und in der Er seinen Lauf vollenden sollte. Jedes Wunder aber, das Er tat, war ein Durchbrechen seiner verborgenen Herrlichkeit. Und bei keinem Wunder nun, das Er getan, haben sich so die Schleichen der göttlichen Herrlichkeit, die auf Ihm ruhte, geöffnet, hat so majestätisch seine Herrlichkeit sich geoffenbart, als dort auf dem Berge, wo sein Antlitz leuchtete wie die Sonne, wo auch seine Kleider hell wurden und sehr weiß wie der Schnee, wo Alles erhoben war in ein himmlisches Verklärungslicht. Da war es natürlich, dass die Apostel einen besonders tiefen Eindruck von seiner Herrlichkeit empfingen. Und darum blieb ihnen diese Verklärung auch später im frischesten Andenken; sie war die Sonne, welche ihnen aus Allem, was sie im Leben des erniedrigten Jesu gesehen hatten, am hellsten entgegenleuchtete. Auf sie schauten sie noch im spätesten Alter; auf sie schaute Petrus hin, da er sich zum Aufbruch richtete. An der herrlichen Pracht, die er dort gesehen, hing auch damals noch sein Blick, und keine Anschauung war mehr als diese dazu geeignet, ihm seinen Tod zu lichten. </w:t>
      </w:r>
    </w:p>
    <w:p w14:paraId="0DB5491E" w14:textId="77777777" w:rsidR="00C1008A" w:rsidRDefault="00C1008A" w:rsidP="00C1008A">
      <w:pPr>
        <w:pStyle w:val="StandardWeb"/>
      </w:pPr>
      <w:r>
        <w:t xml:space="preserve">2) Diese Verklärung, dieses Hereinleuchten aus der unsichtbaren, himmlischen Welt, ist eine geheime Tatsache aus dem Leben unseres Mittlers, aber eine Tatsache, die unserem Glauben mancherlei Hoffnungsblicke vergönnt, namentlich über das Dasein der Dahingeschiedenen. </w:t>
      </w:r>
    </w:p>
    <w:p w14:paraId="7EC2B785" w14:textId="77777777" w:rsidR="00C1008A" w:rsidRDefault="00C1008A" w:rsidP="00C1008A">
      <w:pPr>
        <w:pStyle w:val="StandardWeb"/>
      </w:pPr>
      <w:r>
        <w:t xml:space="preserve">Die erste Wahrheit nämlich, die wir daraus entnehmen, ist diese: wie bei der Verklärung ein Elias und ein Moses den HErrn umschwebte, so dürfen wir den Schluss machen: es gibt eine wesenhaft geistige Welt, deren Inhalt nicht etwa einem schärferen Blick im Nebel zerrinnt, sondern wo wahrhaft wesentliche Dinge sich finden, und wo auch der Ort ist für eine verklärte, geistlich umgewandelte, herrlich gewordene Leiblichkeit. Der Leib Christi strahlte wie der Sonne Glanz, darum ist auch unser Leib zur Teilnahme an der Verklärung berufen, der wir in Christo teilhaftig werden sollen: dieser Leib ist berufen zu einer geistleiblichen Verklärung. Es ist also nicht bloße bildliche Redensart, sondern es ist Wahrheit, wenn es heißt: die Gerechten werden leuchten wie die Sonne in ihres Vaters Reich (Matth. 13, 43.). </w:t>
      </w:r>
    </w:p>
    <w:p w14:paraId="0F076F4B" w14:textId="77777777" w:rsidR="00C1008A" w:rsidRDefault="00C1008A" w:rsidP="00C1008A">
      <w:pPr>
        <w:pStyle w:val="StandardWeb"/>
      </w:pPr>
      <w:r>
        <w:t xml:space="preserve">Die zweite Wahrheit ist diese, dass die Erlösten Jesu Christi im ewigen Leben nicht bloß zu Christo kommen, mit Ihm, dem himmlischen Haupte vereinigt werden sollen, sondern mit der ganzen himmlischen Gemeine, - dass sie dort kommen sollen zu der Gemeine der Erstgeborenen, deren Namen im Himmel angeschrieben sind, und zu den Geistern der vollkommenen Gerechten (Hebr. 12, 23.). Ja es gibt eine große heilige Versammlung, und diese ist eine wesentliche, und Alle, die Christo angehören, sollen als ihr innig verbundene Mitglieder in sie eintreten. </w:t>
      </w:r>
    </w:p>
    <w:p w14:paraId="2B453B08" w14:textId="77777777" w:rsidR="00C1008A" w:rsidRDefault="00C1008A" w:rsidP="00C1008A">
      <w:pPr>
        <w:pStyle w:val="StandardWeb"/>
      </w:pPr>
      <w:r>
        <w:t xml:space="preserve">Wir finden auf Tabor zwei Gestalten, Mose und Elias, die Hauptvertreter des Alten Bundes, die durch Jahrtausende getrennt sind von den Aposteln, und wie vertraulich befinden sie sich beisammen? Auch hören wir nicht, dass Petrus fragte: wer sind sie? er kannte sie; es war ihm klar an der Geistessignatur, die sie trugen. So geht in der anderen Welt Alles durch Lebenseindrücke: wie es nach der Auferstehung, als Jesus der Maria sich offenbaren wollte, auch nur des einzigen Wortes für sie bedurfte: Maria! dass sie ausrief: Rabbuni! </w:t>
      </w:r>
    </w:p>
    <w:p w14:paraId="19F670E2" w14:textId="77777777" w:rsidR="00C1008A" w:rsidRDefault="00C1008A" w:rsidP="00C1008A">
      <w:pPr>
        <w:pStyle w:val="StandardWeb"/>
      </w:pPr>
      <w:r>
        <w:t xml:space="preserve">Was wird es sein in dieser großen Volksversammlung derer, die eine heilige Herzens-Gemeinschaft pflegen, wo das Wort Christi in Erfüllung gegangen ist: Vater, ich will, dass sie Alle </w:t>
      </w:r>
      <w:proofErr w:type="gramStart"/>
      <w:r>
        <w:t>Eines</w:t>
      </w:r>
      <w:proofErr w:type="gramEnd"/>
      <w:r>
        <w:t xml:space="preserve"> seien, gleichwie du Vater in mir, und Ich in dir, dass auch sie in uns Eines seien (Joh. 17, 21.)! </w:t>
      </w:r>
    </w:p>
    <w:p w14:paraId="1E5552D0" w14:textId="77777777" w:rsidR="00C1008A" w:rsidRDefault="00C1008A" w:rsidP="00C1008A">
      <w:pPr>
        <w:pStyle w:val="StandardWeb"/>
      </w:pPr>
      <w:r>
        <w:lastRenderedPageBreak/>
        <w:t xml:space="preserve">Wer ist aber der Mittelpunkt auf Tabor? Es ist Jesus, der ewige König der Wahrheit und Gnade. Und von was reden sie? Vom Ausgang, den er nehmen sollte in Jerusalem, von seinem blutigen Kreuzestod auf Golgatha, von seiner heiligen Auferstehung und seinem Hingang zum Vater. Er, der </w:t>
      </w:r>
      <w:proofErr w:type="gramStart"/>
      <w:r>
        <w:t>Eine</w:t>
      </w:r>
      <w:proofErr w:type="gramEnd"/>
      <w:r>
        <w:t xml:space="preserve">, das A und das O, der Erste und der Letzte, - Er wird der Gegenstand alles Lobes und alles Kreisens in Ewigkeit sein; ja alles Fragen, alles Sagen wird von diesem Jesus sein! </w:t>
      </w:r>
    </w:p>
    <w:p w14:paraId="4A56BEB1" w14:textId="77777777" w:rsidR="00C1008A" w:rsidRDefault="00C1008A" w:rsidP="00C1008A">
      <w:pPr>
        <w:pStyle w:val="StandardWeb"/>
      </w:pPr>
      <w:r>
        <w:t xml:space="preserve">Nun, werdet ihr nicht mehr fragen, warum dem Petrus hieraus ein ganzes Meer von Seligkeit entgegenströmte, und wie sich ihm darauf eine solche Sterbensfreudigkeit gegründet hat. O gewiss, wenn wir mit unseren Gedanken uns vom Sichtbaren immer mehr ab- und ganz auf das Unsichtbare richteten, das auf dem Berge der Verklärung sich aufschloss, - wenn wir mit Christo, dessen Herrlichkeit dort schon offenbar wurde, ein verborgenes Leben in Gott führten, - wir würden auch sagen können: ich habe Lust, abzuscheiden und bei Christo zu sein! Christus ist mein Leben und Sterben mein Gewinn! </w:t>
      </w:r>
    </w:p>
    <w:p w14:paraId="7CDE70ED" w14:textId="77777777" w:rsidR="00C1008A" w:rsidRDefault="00C1008A" w:rsidP="00C1008A">
      <w:pPr>
        <w:pStyle w:val="berschrift2"/>
      </w:pPr>
      <w:r>
        <w:t>III.</w:t>
      </w:r>
    </w:p>
    <w:p w14:paraId="7C9F3220" w14:textId="77777777" w:rsidR="00C1008A" w:rsidRDefault="00C1008A" w:rsidP="00C1008A">
      <w:pPr>
        <w:pStyle w:val="StandardWeb"/>
      </w:pPr>
      <w:r>
        <w:t xml:space="preserve">Aber Petrus hat noch einen Schlussstein angefügt in den Worten: wir haben ein festes prophetisches Wort, und ihr tut wohl, dass ihr darauf achtet als auf ein Licht, das da scheinet in einem dunkeln Ort, bis der Tag anbreche und der Morgenstern aufgehe in euren Herzen. </w:t>
      </w:r>
    </w:p>
    <w:p w14:paraId="0252E38D" w14:textId="77777777" w:rsidR="00C1008A" w:rsidRDefault="00C1008A" w:rsidP="00C1008A">
      <w:pPr>
        <w:pStyle w:val="StandardWeb"/>
      </w:pPr>
      <w:r>
        <w:t xml:space="preserve">Vom Verklärungsberge stieg er hernieder in das Tal der Niederung und hielt sich an das prophetische Wort, das der letzte Anker für ihn war. Damit gibt er uns den Wink, uns immer tiefer in das untrügliche Wort des HErrn hineinzuleben. </w:t>
      </w:r>
    </w:p>
    <w:p w14:paraId="40F03751" w14:textId="77777777" w:rsidR="00C1008A" w:rsidRDefault="00C1008A" w:rsidP="00C1008A">
      <w:pPr>
        <w:pStyle w:val="StandardWeb"/>
      </w:pPr>
      <w:r>
        <w:t xml:space="preserve">Die Apostel des HErrn, die im Umgang mit Ihm so viel genossen hatten, haben selbst sich immer wieder hineingeflüchtet in das einfache Wort ihres Gottes; nicht in </w:t>
      </w:r>
      <w:proofErr w:type="gramStart"/>
      <w:r>
        <w:t>Phantasien</w:t>
      </w:r>
      <w:proofErr w:type="gramEnd"/>
      <w:r>
        <w:t xml:space="preserve"> haben sie sich verlaufen, nicht in Bilder und Lehren, die sie sich selbst ausdachten. Darum nur immer mehr ins lebendige Wort hinein! so lange ihr noch im Glauben wandelt, haltet euch an diese Leuchte. Ja Sterbensfreudigkeit und Himmelshoffnung kann nur da erwachsen, wo das lebendige Gottes-Wort unsere tägliche Nahrung ist. Darum </w:t>
      </w:r>
    </w:p>
    <w:p w14:paraId="5A8706E0" w14:textId="77777777" w:rsidR="00C1008A" w:rsidRDefault="00C1008A" w:rsidP="00C1008A">
      <w:pPr>
        <w:pStyle w:val="StandardWeb"/>
      </w:pPr>
      <w:r>
        <w:t xml:space="preserve">Auf ihr Christen, überwindet </w:t>
      </w:r>
      <w:r>
        <w:br/>
        <w:t>In dem Blute Jesu Christ</w:t>
      </w:r>
      <w:r>
        <w:br/>
        <w:t xml:space="preserve">Und bleibt auf das Wort gegründet, </w:t>
      </w:r>
      <w:r>
        <w:br/>
        <w:t xml:space="preserve">Das ein Zeugnis von ihm ist. </w:t>
      </w:r>
      <w:r>
        <w:br/>
        <w:t xml:space="preserve">Habt sein Licht </w:t>
      </w:r>
      <w:r>
        <w:br/>
        <w:t xml:space="preserve">Im Gesicht </w:t>
      </w:r>
      <w:r>
        <w:br/>
        <w:t xml:space="preserve">Und liebt euer Leben nicht! </w:t>
      </w:r>
    </w:p>
    <w:p w14:paraId="091FB82A" w14:textId="77777777" w:rsidR="00C1008A" w:rsidRDefault="00C1008A" w:rsidP="00C1008A">
      <w:pPr>
        <w:pStyle w:val="StandardWeb"/>
      </w:pPr>
      <w:r>
        <w:t xml:space="preserve">Nur auf Christi Blut </w:t>
      </w:r>
      <w:proofErr w:type="spellStart"/>
      <w:r>
        <w:t>gewaget</w:t>
      </w:r>
      <w:proofErr w:type="spellEnd"/>
      <w:r>
        <w:t xml:space="preserve"> </w:t>
      </w:r>
      <w:r>
        <w:br/>
        <w:t xml:space="preserve">Mit Gebet und Wachsamkeit; </w:t>
      </w:r>
      <w:r>
        <w:br/>
        <w:t xml:space="preserve">Dieses machet </w:t>
      </w:r>
      <w:proofErr w:type="spellStart"/>
      <w:r>
        <w:t>unverzaget</w:t>
      </w:r>
      <w:proofErr w:type="spellEnd"/>
      <w:r>
        <w:t xml:space="preserve"> </w:t>
      </w:r>
      <w:r>
        <w:br/>
        <w:t xml:space="preserve">Und recht tapfere </w:t>
      </w:r>
      <w:proofErr w:type="spellStart"/>
      <w:r>
        <w:t>Kriegesleut</w:t>
      </w:r>
      <w:proofErr w:type="spellEnd"/>
      <w:r>
        <w:t xml:space="preserve">'. </w:t>
      </w:r>
      <w:r>
        <w:br/>
        <w:t xml:space="preserve">Wer </w:t>
      </w:r>
      <w:proofErr w:type="spellStart"/>
      <w:r>
        <w:t>hie</w:t>
      </w:r>
      <w:proofErr w:type="spellEnd"/>
      <w:r>
        <w:t xml:space="preserve"> kriegt</w:t>
      </w:r>
      <w:r>
        <w:br/>
        <w:t xml:space="preserve">Nie erliegt, </w:t>
      </w:r>
      <w:r>
        <w:br/>
      </w:r>
      <w:proofErr w:type="spellStart"/>
      <w:r>
        <w:t>Sonder</w:t>
      </w:r>
      <w:proofErr w:type="spellEnd"/>
      <w:r>
        <w:t xml:space="preserve">‘ </w:t>
      </w:r>
      <w:proofErr w:type="spellStart"/>
      <w:proofErr w:type="gramStart"/>
      <w:r>
        <w:t>unter'm</w:t>
      </w:r>
      <w:proofErr w:type="spellEnd"/>
      <w:proofErr w:type="gramEnd"/>
      <w:r>
        <w:t xml:space="preserve"> Kreuze siegt. </w:t>
      </w:r>
    </w:p>
    <w:p w14:paraId="20E8CF3E" w14:textId="77777777" w:rsidR="00C1008A" w:rsidRDefault="00C1008A" w:rsidP="00C1008A">
      <w:pPr>
        <w:pStyle w:val="StandardWeb"/>
      </w:pPr>
      <w:r>
        <w:t xml:space="preserve">Dieser Sieg hat auch gefunden </w:t>
      </w:r>
      <w:r>
        <w:br/>
        <w:t xml:space="preserve">Vieler Heiligen Glaubensmut: </w:t>
      </w:r>
      <w:r>
        <w:br/>
        <w:t xml:space="preserve">Da sie haben überwunden </w:t>
      </w:r>
      <w:r>
        <w:br/>
      </w:r>
      <w:r>
        <w:lastRenderedPageBreak/>
        <w:t xml:space="preserve">Fröhlich durch des Lammes Blut. </w:t>
      </w:r>
      <w:r>
        <w:br/>
        <w:t>Sollen wir</w:t>
      </w:r>
      <w:r>
        <w:br/>
        <w:t xml:space="preserve">Denn nicht hier </w:t>
      </w:r>
      <w:r>
        <w:br/>
        <w:t xml:space="preserve">Streiten unter dem Panier? </w:t>
      </w:r>
    </w:p>
    <w:p w14:paraId="1E6348E7" w14:textId="77777777" w:rsidR="00C1008A" w:rsidRDefault="00C1008A" w:rsidP="00C1008A">
      <w:pPr>
        <w:pStyle w:val="StandardWeb"/>
      </w:pPr>
      <w:r>
        <w:t xml:space="preserve">Unser Leben ist verborgen </w:t>
      </w:r>
      <w:r>
        <w:br/>
        <w:t xml:space="preserve">Mit Christo in Gott allein, </w:t>
      </w:r>
      <w:r>
        <w:br/>
        <w:t xml:space="preserve">Auf dass wir an jenem Morgen </w:t>
      </w:r>
      <w:r>
        <w:br/>
        <w:t xml:space="preserve">Mit ihm offenbar auch sein. </w:t>
      </w:r>
      <w:r>
        <w:br/>
        <w:t>Da das Leid</w:t>
      </w:r>
    </w:p>
    <w:p w14:paraId="61F0956A" w14:textId="77777777" w:rsidR="00C1008A" w:rsidRDefault="00C1008A" w:rsidP="00C1008A">
      <w:pPr>
        <w:pStyle w:val="berschrift1"/>
      </w:pPr>
      <w:r>
        <w:t>Kapff, Sixtus Carl von - Am sechsten Epiphanien-Sonntag.</w:t>
      </w:r>
    </w:p>
    <w:p w14:paraId="65A0F8FE" w14:textId="77777777" w:rsidR="00C1008A" w:rsidRDefault="00C1008A" w:rsidP="00C1008A">
      <w:pPr>
        <w:pStyle w:val="StandardWeb"/>
      </w:pPr>
      <w:r>
        <w:t>Text: 2 Petr. 1,16-21.</w:t>
      </w:r>
      <w:r>
        <w:br/>
      </w:r>
      <w:r>
        <w:rPr>
          <w:rStyle w:val="Fett"/>
          <w:rFonts w:eastAsiaTheme="majorEastAsia"/>
        </w:rPr>
        <w:t>Wir haben nicht den klugen Fabeln gefolgt, da wir euch kund getan haben die Kraft und Zukunft unseres HErrn JEsu Christi, sondern wir haben seine Herrlichkeit selbst gesehen. Da Er empfing von GOtt dem Vater Ehre und Preis, durch eine Stimme, die zu Ihm geschah von der großen Herrlichkeit dermaßen: dies ist mein lieber Sohn, an dem Ich Wohlgefallen habe. Und die Stimme haben wir gehört vom Himmel gebracht, da wir mit Ihm waren auf dem heiligen Berg. Wir haben ein festes prophetisches Wort; und ihr tut wohl, dass ihr darauf achtet, als auf ein Licht, das da scheint in einem dunklen Ort, bis der Tag anbreche und der Morgenstern aufgehe in euren Herzen. Und das sollt ihr für das erste wissen, dass keine Weissagung in der Schrift geschieht aus eigener Auslegung; denn es ist noch nie eine Weissagung aus menschlichem Willen hervorgebracht, sondern die heiligen Menschen GOttes haben geredet, getrieben von dem Heiligen Geist.</w:t>
      </w:r>
      <w:r>
        <w:t xml:space="preserve"> </w:t>
      </w:r>
    </w:p>
    <w:p w14:paraId="6B7D2148" w14:textId="77777777" w:rsidR="00C1008A" w:rsidRDefault="00C1008A" w:rsidP="00C1008A">
      <w:pPr>
        <w:pStyle w:val="StandardWeb"/>
      </w:pPr>
      <w:r>
        <w:t xml:space="preserve">„Das Zeugnis des HErrn ist gewiss und macht die Albernen weise. Die Befehle des HErrn sind richtig und erfreuen das Herz. Dein Wort, HErr, ist meines Fußes Leuchte und ein Licht auf meinem Wege; dein Wort ist nichts, denn Wahrheit; alle Rechte deiner Gerechtigkeit währen ewiglich.“ Diese Worte des </w:t>
      </w:r>
      <w:proofErr w:type="spellStart"/>
      <w:r>
        <w:t>19ten</w:t>
      </w:r>
      <w:proofErr w:type="spellEnd"/>
      <w:r>
        <w:t xml:space="preserve"> und </w:t>
      </w:r>
      <w:proofErr w:type="spellStart"/>
      <w:r>
        <w:t>119ten</w:t>
      </w:r>
      <w:proofErr w:type="spellEnd"/>
      <w:r>
        <w:t xml:space="preserve"> Psalm bestätigt unser Text, der sich mit dem Beweis beschäftigt, dass unser Glaube an die Offenbarung GOttes in Christo und sein Wort auf gutem Grund beruhe, und dass die Geschichten und Wahrheiten unseres Glaubens keineswegs zu vergleichen seien mit den fabelhaften Erzählungen der heidnischen Götterlehre. Mit diesen Fabeln oder nach unserem Grundtext „Mythen“ will man auch in unserer Zeit wieder das Christentum zusammenwerfen, und es sind schon jetzt der Philosophen und Theologen gar viele, die frech behaupten, die ganze evangelische Geschichte sei ein großer Mythos, eine durch die dichtende Sage ausgeschmückte Erzählung, von der wir Alles das, was irgend wunderbar laute, nicht glauben können. Darüber sollte sich Niemand wundern. Schon die Schlange im Paradies sagte: „Ja, sollte GOtt gesagt haben?“ Und Pharao sagte zu Mose: „Wer ist der HErr, des Stimme ich hören müsse? ich weiß nichts von dem HErrn.“ Ebenso wollten die Pharisäer und Sadduzäer nicht glauben, dass JEsus GOttes Sohn sei, und damit das Wunder der Auferstehung geleugnet werde, gaben sie der Wache Geld. Der natürliche Mensch vernimmt nichts vom Geist GOttes, es ist ihm eine Torheit und er kann es nicht erkennen. Entweder glaubt er gar nicht, was der Geist durchs Wort geoffenbart hat, oder ist es ihm eine tote Geschichte. Gar nichts glauben, als was man sieht, das scheint den Leuten, die im Irdischen allein leben wollen, das Kürzeste. </w:t>
      </w:r>
    </w:p>
    <w:p w14:paraId="3A72AE68" w14:textId="77777777" w:rsidR="00C1008A" w:rsidRDefault="00C1008A" w:rsidP="00C1008A">
      <w:pPr>
        <w:pStyle w:val="StandardWeb"/>
      </w:pPr>
      <w:r>
        <w:t xml:space="preserve">Aber warum bleiben wir beim Glauben, warum hören wir nicht auf alle die Stimmen und Schriften von Gelehrten und Ungelehrten, die alle Menschenweisheit aufbieten, um dem Glauben sein Recht zu nehmen? Darüber müssen wir im Reinen sein. Petrus sagt kurz vor </w:t>
      </w:r>
      <w:r>
        <w:lastRenderedPageBreak/>
        <w:t xml:space="preserve">unserem Text in seinem ersten Brief: „Seid allezeit bereit zur Verantwortung Jedermann, der Grund fordert der Hoffnung, die in euch ist.“ Zu einer solchen Rechenschaft über die Gründe, warum wir glauben, gibt unser Text einen Beitrag. Petrus versichert, er und die andern Apostel seien Augenzeugen der Herrlichkeit JEsu gewesen, wie sie aus seiner Verklärung auf dem Berg hervorstrahlte und wie sie aus seinen Wundern und seinem ganzen Leben noch weiter zu sehen war. Dann aber legt Petrus das Hauptgewicht darauf, dass das feste prophetische Wort für </w:t>
      </w:r>
      <w:proofErr w:type="spellStart"/>
      <w:r>
        <w:t>JEsum</w:t>
      </w:r>
      <w:proofErr w:type="spellEnd"/>
      <w:r>
        <w:t xml:space="preserve"> zeuge, das durch den Heiligen Geist eingegeben sei. Diese göttliche Eingebung des prophetischen und apostolischen Wortes muss aber den Seelen innerlich offenbar werden, dadurch, dass nach unserem Text der Morgenstern ihnen aufgeht, Christus, und das Leben in Ihm. Das innere Geistesleben ist der stärkste Beweis für das äußere Geisteswort. Diese verschiedenen Gründe unseres Glaubens wollen wir genauer erwägen, indem wir unter göttlichem Beistand betrachten: </w:t>
      </w:r>
    </w:p>
    <w:p w14:paraId="5C99B14F" w14:textId="77777777" w:rsidR="00C1008A" w:rsidRDefault="00C1008A" w:rsidP="00C1008A">
      <w:pPr>
        <w:pStyle w:val="StandardWeb"/>
      </w:pPr>
      <w:r>
        <w:t xml:space="preserve">Den festen Grund unseres Glaubens. </w:t>
      </w:r>
    </w:p>
    <w:p w14:paraId="0F340243" w14:textId="77777777" w:rsidR="00C1008A" w:rsidRDefault="00C1008A" w:rsidP="00C1008A">
      <w:pPr>
        <w:pStyle w:val="StandardWeb"/>
      </w:pPr>
      <w:r>
        <w:t xml:space="preserve">Dieser Grund beruht </w:t>
      </w:r>
    </w:p>
    <w:p w14:paraId="594780A8" w14:textId="77777777" w:rsidR="00C1008A" w:rsidRDefault="00C1008A" w:rsidP="00C1008A">
      <w:pPr>
        <w:pStyle w:val="level1"/>
        <w:numPr>
          <w:ilvl w:val="0"/>
          <w:numId w:val="6"/>
        </w:numPr>
      </w:pPr>
      <w:r>
        <w:t xml:space="preserve">auf den äußeren Zeugnissen der Apostel und auf den Wunderwerken JEsu, </w:t>
      </w:r>
    </w:p>
    <w:p w14:paraId="271F8F57" w14:textId="77777777" w:rsidR="00C1008A" w:rsidRDefault="00C1008A" w:rsidP="00C1008A">
      <w:pPr>
        <w:pStyle w:val="level1"/>
        <w:numPr>
          <w:ilvl w:val="0"/>
          <w:numId w:val="6"/>
        </w:numPr>
      </w:pPr>
      <w:r>
        <w:t>auf den inneren Zeugnissen des Heiligen Geistes.</w:t>
      </w:r>
    </w:p>
    <w:p w14:paraId="00CABC13" w14:textId="77777777" w:rsidR="00C1008A" w:rsidRDefault="00C1008A" w:rsidP="00C1008A">
      <w:pPr>
        <w:pStyle w:val="StandardWeb"/>
      </w:pPr>
      <w:r>
        <w:t xml:space="preserve">Dein Wort ist unsers Herzens Trutz </w:t>
      </w:r>
      <w:r>
        <w:br/>
        <w:t>Und deiner Kirche wahrer Schutz, \\</w:t>
      </w:r>
      <w:r>
        <w:br/>
        <w:t xml:space="preserve">Dabei erhalt' uns, lieber HErr, </w:t>
      </w:r>
      <w:r>
        <w:br/>
        <w:t xml:space="preserve">Dass wir nichts Andres suchen mehr. </w:t>
      </w:r>
    </w:p>
    <w:p w14:paraId="7C9DD29B" w14:textId="77777777" w:rsidR="00C1008A" w:rsidRDefault="00C1008A" w:rsidP="00C1008A">
      <w:pPr>
        <w:pStyle w:val="StandardWeb"/>
      </w:pPr>
      <w:r>
        <w:t xml:space="preserve">Gib, dass wir leben nach dem Wort </w:t>
      </w:r>
      <w:r>
        <w:br/>
        <w:t xml:space="preserve">Und dass wir ferner fahren fort </w:t>
      </w:r>
      <w:r>
        <w:br/>
        <w:t xml:space="preserve">Von binnen aus dem Jammertal </w:t>
      </w:r>
      <w:r>
        <w:br/>
        <w:t xml:space="preserve">Zu Dir in deinen Freudensaal. </w:t>
      </w:r>
    </w:p>
    <w:p w14:paraId="4DA57CDE" w14:textId="77777777" w:rsidR="00C1008A" w:rsidRDefault="00C1008A" w:rsidP="00C1008A">
      <w:pPr>
        <w:pStyle w:val="StandardWeb"/>
      </w:pPr>
      <w:r>
        <w:t xml:space="preserve">Amen. </w:t>
      </w:r>
    </w:p>
    <w:p w14:paraId="60B44011" w14:textId="77777777" w:rsidR="00C1008A" w:rsidRDefault="00C1008A" w:rsidP="00C1008A">
      <w:pPr>
        <w:pStyle w:val="berschrift2"/>
      </w:pPr>
      <w:r>
        <w:t>I.</w:t>
      </w:r>
    </w:p>
    <w:p w14:paraId="7E0AA9D5" w14:textId="77777777" w:rsidR="00C1008A" w:rsidRDefault="00C1008A" w:rsidP="00C1008A">
      <w:pPr>
        <w:pStyle w:val="StandardWeb"/>
      </w:pPr>
      <w:r>
        <w:t xml:space="preserve">Der feste Grund unseres Glaubens beruht nach unserem Text zunächst auf den äußeren Zeugnissen der Apostel als der Augen- und Ohrenzeugen alles dessen, das JEsus tat und lehrte. Petrus sagt in unserer Epistel: „Wir haben nicht den klugen Fabeln (durch Klügeleien ausgesponnenen Mythen) gefolgt, da wir euch kund getan haben die Kraft und Zukunft unseres HErrn JEsu Christi.“ In jenen Mythen über die griechischen Götter war keine Kraft des Lebens; es leuchtete nicht die Erscheinung göttlicher Herrlichkeit daraus hervor, denn sie stellten die Götter mit allen menschlichen Schwachheiten und Sünden dar, und es waren Geschichten einer nebelhaften Vorzeit, ohne Kraft und Bedeutung für die Gegenwart und Zukunft. Christi Zukunft aber, und zwar seine erste im Fleisch und seine andere in der Herrlichkeit, konnte Petrus ankündigen als etwas Kraft- und Lebensvolles für alle Zeit, als Grund und Anfang der Vereinigung mit GOtt, in der wir, wie er vor unserem Text sagt, der göttlichen Natur sollen teilhaftig werden. </w:t>
      </w:r>
    </w:p>
    <w:p w14:paraId="7A225287" w14:textId="77777777" w:rsidR="00C1008A" w:rsidRDefault="00C1008A" w:rsidP="00C1008A">
      <w:pPr>
        <w:pStyle w:val="StandardWeb"/>
      </w:pPr>
      <w:r>
        <w:t xml:space="preserve">Dass es so sei, beweist Petrus mit den Worten: „Wir haben seine Herrlichkeit selbst gesehen, da Er empfing von GOtt dem Vater Ehre und Preis.“ Über die Mythen und Geschichten der heidnischen Religionen konnte kein Mensch einen Augen- und Ohrenzeugen, der </w:t>
      </w:r>
      <w:proofErr w:type="gramStart"/>
      <w:r>
        <w:t>irgend einen</w:t>
      </w:r>
      <w:proofErr w:type="gramEnd"/>
      <w:r>
        <w:t xml:space="preserve"> Glauben verdient hätte, anführen, so wie die Behauptungen unserer Philosophen keinen </w:t>
      </w:r>
      <w:r>
        <w:lastRenderedPageBreak/>
        <w:t xml:space="preserve">tieferen Grund haben, sondern eben menschliche Einfälle sind, von denen der eine dem andern widerspricht. Die Apostel aber konnten vor aller Welt sich darauf berufen, dass sie die Herrlichkeit des Sohnes GOttes selbst gesehen haben. Wie Petrus, so versichert das Johannes mit den Worten: „Das da von Anfang war, das wir gehört haben, das wir gesehen haben mit unsern Augen, das wir beschaut haben und unsere Hände betastet haben, vom Wort des Lebens, das verkündigen wir euch.“ So sagt auch Lukas, er erzähle die Geschichte JEsu so, wie er sie erkundet habe von denen, die vom Anfang an Alles selbst gesehen haben und Diener des Worts gewesen seien, damit man so gewissen Grund der christlichen Lehre erfahre. Demnach ist der gewisse Grund unseres Glaubens das Zeugnis der Apostel, die alle Worte JEsu selbst gehört und alle seine Werke und seinen ganzen Wandel mit angesehen haben. Zwölf Augen- und Ohrenzeugen bürgen in vollkommener Übereinstimmung für die Wahrheit dessen, was das geschriebene Wort des neuen Testaments von JEsu berichtet. </w:t>
      </w:r>
    </w:p>
    <w:p w14:paraId="11C4F284" w14:textId="77777777" w:rsidR="00C1008A" w:rsidRDefault="00C1008A" w:rsidP="00C1008A">
      <w:pPr>
        <w:pStyle w:val="StandardWeb"/>
      </w:pPr>
      <w:r>
        <w:t xml:space="preserve">Dass diese Zeugen alle mit einander übereinstimmen, wissen Alle, die mit der Bibel genauer vertraut sind. Alles, was die Ungläubigen von Widersprüchen sagen, betrifft unbedeutende Kleinigkeiten oder beruht es auf Entstellung und Verdrehung. Darüber ist unter den gelehrtesten Bibelforschern nur Eine Stimme, und wenn je einer Seele ein Zweifel hierüber beigebracht wird, dass sie in der Bibel eins mit dem andern nicht ganz zusammenräumen kann, so ist zu bedenken, dass oberflächliche Ansicht und Mangel an tieferem Verständnis oft einen Widerspruch sieht, wo ernsteres Nachdenken Alles in schönster Harmonie erkennt. Wer den Wunsch hat, es möchte mit dem Wort GOttes nichts sein, damit er sich nicht bekehren dürfe, der sieht freilich überall Widersprüche, weil der größte aller Widersprüche, der des Fleisches gegen den Geist, in ihm noch nicht gelöst ist. Solche irdisch gesinnte Seelen sind innerlich gegen die Lebens- und Geistesworte JEsu verschlossen und entschuldigenden Unglauben des Herzens, das sich nicht bekehren will, mit allerlei Zweifeln des Verstandes, der der schlechte Advokat des Fleisches ist und die Sache des Fleisches geschickt zu verteidigen weiß. Da sagt Mancher auch, wie die </w:t>
      </w:r>
      <w:proofErr w:type="spellStart"/>
      <w:r>
        <w:t>Muhamedaner</w:t>
      </w:r>
      <w:proofErr w:type="spellEnd"/>
      <w:r>
        <w:t xml:space="preserve">, die Bibel sei verfälscht, es seien menschliche Zutaten darin, man wisse nicht, ob wir die Schriften der Apostel noch so haben, wie sie von ihnen geschrieben worden seien. Und doch bezeugt es die ganze alte Kirche in allen ihren Lehrern, in deren Büchern wir die Schriften der Apostel, so wie wir sie noch lesen, angeführt finden, es bezeugen es alle alten Übersetzungen der Schrift in verschiedenen Sprachen, es bezeugen es alle die uralten Handschriften derselben, die man noch lesen kann, ja, es bezeugen es selbst Feinde der Bibel in der ältesten Zeit, dass der Inhalt der Heiligen Schrift kein anderer geworden ist, als wie er von Anfang war. </w:t>
      </w:r>
    </w:p>
    <w:p w14:paraId="4B9873F7" w14:textId="77777777" w:rsidR="00C1008A" w:rsidRDefault="00C1008A" w:rsidP="00C1008A">
      <w:pPr>
        <w:pStyle w:val="StandardWeb"/>
      </w:pPr>
      <w:r>
        <w:t xml:space="preserve">Über kein Buch der Welt haben wir so viele Zeugnisse, dass es echt und unverfälscht auf uns gekommen sei, wie über die Bibel. Wer diese Zeugnisse nicht annehmen wollte, der müsste </w:t>
      </w:r>
      <w:proofErr w:type="spellStart"/>
      <w:r>
        <w:t>eben so</w:t>
      </w:r>
      <w:proofErr w:type="spellEnd"/>
      <w:r>
        <w:t xml:space="preserve"> gut über alle Bücher alter und neuer Zeit zweifeln, ob sie wirklich von den Verfassern seien, denen sie zugeschrieben werden. Eine so unbändige Zweifelsucht findet sich daher fast nur bei solchen Menschen, die gar nichts mehr glauben, auch keinen GOtt und keine Ewigkeit, ja, die sogar die sichtbare Außenwelt nur für einen Schein erklären. </w:t>
      </w:r>
    </w:p>
    <w:p w14:paraId="32A5A58B" w14:textId="77777777" w:rsidR="00C1008A" w:rsidRDefault="00C1008A" w:rsidP="00C1008A">
      <w:pPr>
        <w:pStyle w:val="StandardWeb"/>
      </w:pPr>
      <w:r>
        <w:t xml:space="preserve">Wer in solche bodenlose, unglückselige Tiefe nicht versinken will, der darf ruhig als das Ergebnis der gelehrtesten Forschungen und als das Zeugnis aller Jahrhunderte der ganzen christlichen Kirche es glauben, dass wir in unserem neuen Testament nichts Anderes lesen als die untrüglichen Worte von Männern, die nach dem Ausdruck unseres Textes als heilige Menschen GOttes geredet und geschrieben haben, getrieben von dem Heiligen Geist. Sie redeten, was sie sahen und hörten, und teilten Dinge mit, auf die kein menschlicher Verstand je gekommen wäre, Alles so einfach und ungekünstelt, dass jedes wahrheitsliebende Herz ein inneres Gefühl hat, diese Worte seien nicht menschlich gemacht, sondern göttlich gegeben. </w:t>
      </w:r>
    </w:p>
    <w:p w14:paraId="17CCA508" w14:textId="77777777" w:rsidR="00C1008A" w:rsidRDefault="00C1008A" w:rsidP="00C1008A">
      <w:pPr>
        <w:pStyle w:val="StandardWeb"/>
      </w:pPr>
      <w:r>
        <w:lastRenderedPageBreak/>
        <w:t xml:space="preserve">Auch ist sehr auffallend, wie redlich und offen die Apostel ihre eigenen Fehler und Torheiten bekennen, und durchaus nicht ihre eigene Ehre, sondern nur die des HErrn suchen, wie sie auch durch die Verkündigung ihres Wortes keinerlei Ehre oder Nutzen erlangten, sondern Schmach, Verfolgung und Tod. Das Alles zeigt uns, dass sie die Wahrheit sagen wollten, wie sie als Augen- und Ohrenzeugen sie sagen konnten. Und was sie da berichten, das ist Alles so wunderbar herrlich und göttlich, dass das felsenfesteste Fundament eines Hauses nicht fester sein kann als der Grund unseres Glaubens, da er sich stützt auf die Wunderwerke JEsu und seine ganze Erscheinung. Darauf weist unser Text uns hin, indem er erinnert an die wunderbare Verklärung JEsu auf dem Berg, bei welcher die majestätische Stimme GOttes aus dem hohen Himmel heraus die Worte sprach: „Dies ist mein lieber Sohn, an dem ich Wohlgefallen habe; den sollt ihr hören.“ Durch dieses herrliche Zeugnis erklärte GOtt, dass Er an dem ganzen Leben JEsu das </w:t>
      </w:r>
      <w:proofErr w:type="gramStart"/>
      <w:r>
        <w:t>vollkommenste</w:t>
      </w:r>
      <w:proofErr w:type="gramEnd"/>
      <w:r>
        <w:t xml:space="preserve"> Wohlgefallen habe, dass keine Sünde und kein Tadel an Ihm sei und Er deswegen allen Glauben verdiene. Denn weil keine Sünde in Ihm war, so war auch kein Irrtum in Ihm. Diese sündlose Heiligkeit JEsu ist das größte Wunder seines Lebens und eine mächtige Stärkung unseres Glaubens. Daher sagt JEsus zu den Juden: „Welcher unter euch kann mich einer Sünde zeihen? So ich euch aber die Wahrheit sage, warum glaubt ihr mir nicht?“ Als der Sündlose sagte er nur Wahrheit, und darum sollen wir an Ihn glauben. </w:t>
      </w:r>
    </w:p>
    <w:p w14:paraId="20E3EE16" w14:textId="77777777" w:rsidR="00C1008A" w:rsidRDefault="00C1008A" w:rsidP="00C1008A">
      <w:pPr>
        <w:pStyle w:val="StandardWeb"/>
      </w:pPr>
      <w:r>
        <w:t xml:space="preserve">Als der Sündlose war Er auch der HErr der Natur, wie Adam als das reine Ebenbild GOttes die Herrschaft hatte über alle Kreaturen. Der reine Geist ist erhaben über die Natur. Wie daher JEsus bei der Verklärung auf dem Berg nur das innere Licht seiner Heiligkeit herausleuchten ließ, so waren alle andern wunderbaren Erscheinungen seines Lebens ein Strahl dieser inneren Herrlichkeit, die Er als der heilige Gottmensch in sich trug, und immer mehr bekam, je mehr Er unter allen Versuchungen sich als Überwinder des Satans und der Welt bewährte. Wie Er in seiner Verklärung nach unserem Text von GOtt dem Vater Ehre und Preis empfing, so sind nach Joh. 10,38. „alle seine Werke, besonders seine Wunder, ein Beweis, dass der Vater in Ihm war und Er im Vater,“ daher Er auch dem Johannes, als er Ihn fragen ließ, ob Er der Messias sei, sagen ließ: „Die Blinden sehen, die Lahmen gehen, die Aussätzigen werden rein, die Tauben hören, die Toten stehen auf und den Armen wird das Evangelium gepredigt.“ Aus seinen Wundern also sollte der Täufer festen Glauben an Ihn fassen. </w:t>
      </w:r>
    </w:p>
    <w:p w14:paraId="63319516" w14:textId="77777777" w:rsidR="00C1008A" w:rsidRDefault="00C1008A" w:rsidP="00C1008A">
      <w:pPr>
        <w:pStyle w:val="StandardWeb"/>
      </w:pPr>
      <w:r>
        <w:t xml:space="preserve">Andere aber wies Er auf die Wunder hin, die an Ihm geschahen, auf das Abbrechen seines Leibes und auf den Wiederaufbau desselben am dritten Tag, auf seine Auferstehung und einige Mal auf seine Himmelfahrt. Diese außerordentlichen Wunder zeugen laut, dass Er mit </w:t>
      </w:r>
      <w:proofErr w:type="gramStart"/>
      <w:r>
        <w:t>vollkommenster</w:t>
      </w:r>
      <w:proofErr w:type="gramEnd"/>
      <w:r>
        <w:t xml:space="preserve"> Wahrheit sagte: „Ich und der Vater sind Eins. Niemand fährt gen Himmel, denn der vom Himmel herniedergekommen ist, nämlich des Menschen Sohn, der im Himmel ist,“ der aus eigener Anschauung alle himmlischen Dinge kannte und mit seinem Geist nicht im Irdischen, sondern fortwährend im Himmel lebte. Wer dürfte einem solchen Geist den Glauben verweigern! Er durfte sagen: „Ich bin der Weg, die Wahrheit und das Leben, Niemand kommt zum Vater, denn durch mich. Ja, wer mich sieht, der sieht den Vater. Ich bin das Licht der Welt, wer mir nachfolgt, der hat das Licht des Lebens.“ </w:t>
      </w:r>
    </w:p>
    <w:p w14:paraId="003157B2" w14:textId="77777777" w:rsidR="00C1008A" w:rsidRDefault="00C1008A" w:rsidP="00C1008A">
      <w:pPr>
        <w:pStyle w:val="StandardWeb"/>
      </w:pPr>
      <w:r>
        <w:t xml:space="preserve">Als das hat JEsus sich erwiesen durch Wunder, die größer sind als die nur mehr in die Augen fallenden seines Lebens. Was da im Leiblichen geschah, das hat Er seit der Ausgießung des Heiligen Geistes im Geistlichen getan. Geistlich Blinde sind durch Ihn sehend, geistlich Taube hörend, geistlich Aussätzige von Sünden rein, geistlich Tote zu göttlichem Leben auferweckt worden. Wie oft hat Er einen Feind wie Saulus verwandelt in einen Freund wie Paulus, wie oft ein Lamm gemacht aus einem Wolf, einen Garten GOttes aus einer Wüste! Tausendfach hat Er die Ketten der Sündensklaven zerbrochen, die Finsternisse des Unglaubens und Aberglaubens durch das Licht seiner Erkenntnis erhellt, in die schwärzesten </w:t>
      </w:r>
      <w:r>
        <w:lastRenderedPageBreak/>
        <w:t xml:space="preserve">Nächte trostlosen Unglücks und hoffnungsloser Verzweiflung hat Er die Sonne seiner Freude hineinscheinen lassen, dass Seelen, die vorher durch Furcht des Todes im ganzen Leben Knechte sein mussten, freudig leben, mutig leiden und selig sterben konnten. </w:t>
      </w:r>
    </w:p>
    <w:p w14:paraId="7FFDEDF3" w14:textId="77777777" w:rsidR="00C1008A" w:rsidRDefault="00C1008A" w:rsidP="00C1008A">
      <w:pPr>
        <w:pStyle w:val="StandardWeb"/>
      </w:pPr>
      <w:r>
        <w:t xml:space="preserve">Die ganze Kirche Christi zeigt, wo sie nicht durch Menschen verunstaltet wurde, die wunderbarsten Wirkungen Christi und seines Wortes, so dass jetzt auch äußerlich die christlichen Völker, je mehr sie das sind, desto mehr hervorragen durch Bildung, Macht und Herrlichkeit, ja, dass nur zwei oder drei Völker unseres Weltteils alle unchristlichen Völker der Erde bezwingen könnten. Die mächtigsten Reiche des Altertums sanken in Staub, weil nur in Christo Halt und Kraft ist, wie für Einzelne, so für Völker, und in unserer Zeit sehen wir die größten Reiche der Heiden und </w:t>
      </w:r>
      <w:proofErr w:type="spellStart"/>
      <w:r>
        <w:t>Muhamedaner</w:t>
      </w:r>
      <w:proofErr w:type="spellEnd"/>
      <w:r>
        <w:t xml:space="preserve"> als schwache Schatten ein sieches Leben dahinschleppen, weil keine menschliche Religion das Leben der Völker zu fristen vermag. Dagegen das Christentum macht die Staaten stark und lebenskräftig, und würde es nur ganz herrschen können, so würde jedes wahrhaft christliche Land ein Paradies, wie jedes echt christliche Herz ein Tempel GOttes und ein Himmel voll Seligkeit werden muss. </w:t>
      </w:r>
    </w:p>
    <w:p w14:paraId="4B9E7C83" w14:textId="77777777" w:rsidR="00C1008A" w:rsidRDefault="00C1008A" w:rsidP="00C1008A">
      <w:pPr>
        <w:pStyle w:val="StandardWeb"/>
      </w:pPr>
      <w:r>
        <w:t xml:space="preserve">Diese wunderbaren Wirkungen Christi sind die Erfüllung des prophetischen Wortes, </w:t>
      </w:r>
      <w:proofErr w:type="spellStart"/>
      <w:r>
        <w:t>das</w:t>
      </w:r>
      <w:proofErr w:type="spellEnd"/>
      <w:r>
        <w:t xml:space="preserve"> unser Text besonders als festen Grund unseres Glaubens hervorhebt in den Worten: „Wir haben ein festes prophetisches Wort, und ihr tut wohl, dass ihr darauf achtet.“ Die Weissagungen des alten Bundes kündigten </w:t>
      </w:r>
      <w:proofErr w:type="spellStart"/>
      <w:r>
        <w:t>JEsum</w:t>
      </w:r>
      <w:proofErr w:type="spellEnd"/>
      <w:r>
        <w:t xml:space="preserve"> an als das Licht der Heiden und als das Heil GOttes bis an der Welt Ende, als den Wiederbringer des Friedens auf die verwirrte Erde, als den ewigen Hohepriester und König der Welt, durch dessen Wunden wir heil werden und unter dessen Szepter einst noch alle Nationen der Erde GOtt dienen sollen. Alles das ist im Leben JEsu bis auf die kleinsten Züge, die geweissagt waren, erfüllt worden und wird noch täglich erfüllt. Und diese wunderbare Erfüllung des vor Jahrtausenden Geweissagten macht das prophetische Wort, wie der Grundtext sagt, fester, als es vor der Erfüllung war, und macht es so zu einem Grund des Glaubens an das apostolische Wort, da Der, auf den alle Zeiten blickten, und dessen Leben die wunderbarste Erfüllung der heiligsten Verheißungen GOttes war, das Licht aller Zeiten und das einzige Heil der Welt sein muss. </w:t>
      </w:r>
      <w:proofErr w:type="spellStart"/>
      <w:r>
        <w:t>Wie so</w:t>
      </w:r>
      <w:proofErr w:type="spellEnd"/>
      <w:r>
        <w:t xml:space="preserve"> die Weissagungen des alten Bundes Christum als das Licht aller Zeiten darstellen, so erwies Er sich auch selbst als dasselbe durch die Weissagungen, in denen Er selbst die Zukunft enthüllte, nicht bloß seine eigene, sondern auch die ganze Zukunft Israels und der ganzen Welt bis zum großen Gerichtstag, wovon die Offenbarung Johannis das deutlichste Zeugnis enthält. Diese Weissagungen mit ihrer Erfüllung, mit den alle menschliche Kraft übersteigenden Wunderwirkungen JEsu zeugen, dass Er als der wahrhaftige Sohn GOttes das Licht und Heil der Welt sei, von dem allein Gerechtigkeit, Wahrheit, Friede und Ruhe, Leben und Seligkeit uns gegeben wird. </w:t>
      </w:r>
    </w:p>
    <w:p w14:paraId="1A1B91C6" w14:textId="77777777" w:rsidR="00C1008A" w:rsidRDefault="00C1008A" w:rsidP="00C1008A">
      <w:pPr>
        <w:pStyle w:val="StandardWeb"/>
      </w:pPr>
      <w:r>
        <w:t xml:space="preserve">Aber was helfen alle diese äußeren Beweise für unseren Glauben, obwohl die ganze Geschichte der Welt und der Kirche sie uns zuruft, was helfen sie, wenn das Äußere nicht innerlich wird in uns? Daher sagt unser Text: „Wir sollen auf das Wort achten, bis oder eigentlich damit durch das Wort der Tag anbreche und der Morgenstern aufgehe in unsern Herzen.“ Der Morgenstern ist Christus selbst, und erst wenn Christus im Herzen aufgeht, erst dann ist der festeste, allein unerschütterliche Grund des Glaubens in uns gelegt. Dies geschieht aber nur durch den Heiligen Geist. Daher betrachten wir </w:t>
      </w:r>
    </w:p>
    <w:p w14:paraId="2EB406CA" w14:textId="77777777" w:rsidR="00C1008A" w:rsidRDefault="00C1008A" w:rsidP="00C1008A">
      <w:pPr>
        <w:pStyle w:val="berschrift2"/>
      </w:pPr>
      <w:r>
        <w:t>II.</w:t>
      </w:r>
    </w:p>
    <w:p w14:paraId="4B752D27" w14:textId="42FD7882" w:rsidR="00C1008A" w:rsidRDefault="00C1008A" w:rsidP="00C1008A">
      <w:pPr>
        <w:pStyle w:val="StandardWeb"/>
      </w:pPr>
      <w:r>
        <w:t xml:space="preserve">als den festesten Grund unseres Glaubens die inneren Zeugnisse und Wirkungen des Heiligen Geistes. Auch das äußere Wort, auf dem unser Glaube ruht, verdankt seine ganze Kraft der inneren Wirkung des Heiligen Geistes. So wie nach unserem Text keine Weissagung, so ist </w:t>
      </w:r>
      <w:r>
        <w:lastRenderedPageBreak/>
        <w:t xml:space="preserve">überhaupt keine Schrift des neuen Testaments bloß aus menschlichem Willen hervorgebracht, sondern die heiligen Menschen GOttes, Propheten und Apostel, haben geredet und geschrieben, getrieben von dem Heiligen Geist. Das Menschliche trat dabei so weit zurück, dass Petrus sagt: „Das sollt ihr fürs Erste, d. h. vornehmlich, wissen, dass keine Weissagung in der Schrift geschieht aus eigener Auslegung,“ d. h. die Männer GOttes haben nicht ihre eigenen Ansichten eröffnet, ja die Propheten hätten manche ihrer Weissagungen nicht einmal genauer auslegen können, da erst die Erfüllung das ganze Verständnis brachte. </w:t>
      </w:r>
      <w:proofErr w:type="spellStart"/>
      <w:r>
        <w:t>Um so</w:t>
      </w:r>
      <w:proofErr w:type="spellEnd"/>
      <w:r>
        <w:t xml:space="preserve"> mehr sehen wir, wie die Geistesoffenbarung nicht aus menschlichem Verstand und Willen herrührt, sondern was wir von Propheten und Aposteln lesen, das ist GOttes Eröffnung, GOttes Wort. Daher JEsus zu seinen Aposteln sagte: „Ihr seid es nicht, die da reden, sondern eures Vaters Geist ist es, der durch euch redet.“ Und von diesem Geist verheißt Er ihnen, er werde sie leiten in alle Wahrheit, sie erinnern alles des, das Er ihnen gesagt habe; daher auch Paulus, über den später der Geist ausgegossen ward, wie über die andern, bezeugen konnte: „Das Evangelium, das ich euch verkündigt habe, ist nicht menschlich, denn ich habe es von keinem Menschen empfangen, noch gelernt, sondern durch die Offenbarung JEsu Christi,</w:t>
      </w:r>
      <w:r w:rsidR="00A57AED">
        <w:t>“</w:t>
      </w:r>
      <w:r>
        <w:t xml:space="preserve"> und 1. Kor. 2,13.: „Was GOtt uns gegeben, reden wir nicht mit Worten, welche menschliche Weisheit lehren kann, sondern mit Worten, die der Heilige Geist lehrt.“ Was JEsus zu Petro über die Erkenntnis seiner </w:t>
      </w:r>
      <w:proofErr w:type="spellStart"/>
      <w:r>
        <w:t>GOttheit</w:t>
      </w:r>
      <w:proofErr w:type="spellEnd"/>
      <w:r>
        <w:t xml:space="preserve"> sagte, das gilt für alle Apostel über ihre ganze Erkenntnis der christlichen Wahrheit: „Fleisch und Blut hat dir das nicht geoffenbart, sondern mein Vater im Himmel.“ Und solche innerliche Offenbarungen verkündigten und schrieben sie dann nach unserem Text, getrieben vom Heiligen Geist, getragen, fortgerissen vom Geist, wobei ihr menschliches Wesen zwar mitwirkte, aber mehr leidend sich verhielt. </w:t>
      </w:r>
    </w:p>
    <w:p w14:paraId="69520CBA" w14:textId="77777777" w:rsidR="00C1008A" w:rsidRDefault="00C1008A" w:rsidP="00C1008A">
      <w:pPr>
        <w:pStyle w:val="StandardWeb"/>
      </w:pPr>
      <w:r>
        <w:t xml:space="preserve">Aber ebenso, wie die Verkündigungen der Propheten und Apostel nicht aus eigener Auslegung, aus menschlichem Verstand und Willen herrührten, so können sie auch von uns nicht durch eigene Auslegung aufgefasst und erklärt werden, sondern damit wir sie recht verstehen, muss auch in uns derselbige Geist wirken, der die Apostel trieb, und nur der Geist ist der Schlüssel des Geistes. Petrus nennt das prophetische Wort ein Licht, wörtlich: Lampe, Kerze, das da scheint in einem dunklen Ort. Dieser dunkle Ort ist das menschliche Herz mit den Finsternissen des Fleisches und der im Dienst des Fleisches stehenden Vernunft. Dieses dunkle Herz des natürlichen Menschen vernimmt nichts vom Geist GOttes, es ist ihm eine Torheit und kann es nicht erkennen, denn es muss geistlich gerichtet sein, d. h. nur durch Erleuchtung und Eingebung des Geistes kann es verstanden und beurteilt werden. Wer aber das Wort GOttes aufmerksam liest, mit Nachdenken und Verlangen nach Wahrheit und nach dem Heil GOttes, dem wird auch die Wirkung des Heiligen Geistes zu Teil, die es hell macht im dunklen Herzen, bis nicht mehr bloß das Kerzenlicht des äußeren Wortes im Herzen scheint, sondern durch Wiedergeburt aus dem Heiligen Geist der Tag innerlich anbricht, da dann erst das volle Licht des Wortes GOttes das Herz erleuchtet, weil der Morgenstern darin aufgegangen, d. h. Christus, das selbstständige, wesentliche Wort GOttes, dem Herzen innerlich als einziges Licht und Leben offenbar geworden ist, ja darin eine Gestalt gewonnen, durch </w:t>
      </w:r>
      <w:proofErr w:type="spellStart"/>
      <w:r>
        <w:t>Inwohnung</w:t>
      </w:r>
      <w:proofErr w:type="spellEnd"/>
      <w:r>
        <w:t xml:space="preserve"> im Herzen sich mit demselben vereinigt hat. Da erst ist dann der Grund des Glaubens gelegt, den keine Macht der Welt und der Hölle mehr umzustoßen vermag. </w:t>
      </w:r>
    </w:p>
    <w:p w14:paraId="0BBF3A6D" w14:textId="77777777" w:rsidR="00C1008A" w:rsidRDefault="00C1008A" w:rsidP="00C1008A">
      <w:pPr>
        <w:pStyle w:val="StandardWeb"/>
      </w:pPr>
      <w:r>
        <w:t xml:space="preserve">Fragen wir näher, wie dieses Werk des Heiligen Geistes im Herzen vorgehe, so ist der Punkt, von dem Alles ausgehen muss, dass wir recht erkennen, wie unser Herz wirklich der dunkle Ort ist, als den es unser Text bezeichnet. Ohne tiefe, demütige Erkenntnis unserer Sünde gibt es keine rechte Erkenntnis des Wortes GOttes, also auch keinen rechten Glauben und keine wahre Theologie und kein seliges Leben. Nur dann kann JEsus und sein Wort uns Licht, Heil und Leben sein, wenn wir erkennen und glauben, was die tägliche Erfahrung im Licht des Wortes GOttes lehrt, dass wir allzumal Sünder sind und mangeln des Ruhmes, den wir vor GOtt haben sollten, und nur ohne alles eigene Verdienst gerecht und selig werden allein durch </w:t>
      </w:r>
      <w:r>
        <w:lastRenderedPageBreak/>
        <w:t xml:space="preserve">die Gnade GOttes in Christo JEsu. Das Wort GOttes kann Niemand recht verstehen, als wer seine eigene Weisheit und Gerechtigkeit aufgibt, das aber kann Niemand, als wer sich so kennt wie Paulus, der den Zustand des natürlichen Menschen so schildert: „Ich bin fleischlich, unter die Sünde verkauft; das Gute, das ich will, tue ich nicht, sondern das Böse, das ich hasse, das tue ich. Das Gesetz in meinen Gliedern widerstreitet dem Gesetz in meinem Gemüt und nimmt mich gefangen in der Sünden Gesetz. O ich elender Mensch, wer wird mich erlösen von dem Leib dieses Todes!“ Dieser Seufzer schließt das Wort GOttes auf und legt im Herzen den Grund des Glaubens. </w:t>
      </w:r>
    </w:p>
    <w:p w14:paraId="42312EEE" w14:textId="77777777" w:rsidR="00C1008A" w:rsidRDefault="00C1008A" w:rsidP="00C1008A">
      <w:pPr>
        <w:pStyle w:val="StandardWeb"/>
      </w:pPr>
      <w:r>
        <w:t xml:space="preserve">Daher findet man, dass alle ungläubigen Zweifler gering von der Sünde denken, und das, was nach dem Worte GOttes und dem innersten Zeugnis des Gewissens Sünde ist, nicht als Sünde ansehen, sondern mit etlichen Tugenden, die vor Menschen gelten, aber nicht vor GOtt, ausreichen und selig zu werden meinen, oder sind es Leute, die um Himmel und Hölle sich gar nichts bekümmern. Je mehr aber eine Seele verlangt, eine gewisse Hoffnung des ewigen Lebens zu haben, je mehr sie erkennt, dass sie dazu in der ganzen Welt und in sich selbst nichts findet, je tiefer sie ihr Sündenelend erkennt und sich des Zornes GOttes schuldig gibt, desto mehr werden ihr alle Worte GOttes aufgeschlossen, und was sie vorher nur wie beim Kerzenlicht erkannte, das sieht sie im vollen Tageslicht, weil JEsus mit der Vergebung der Sünde ihr Gerechtigkeit und Friede und selige Hoffnung und himmlische Lebenskräfte mitteilt. Dieser selige Friede GOttes in einem versöhnten Herzen - dies ist der festeste Grund des Glaubens, daher der gelehrte Professor der Philosophie, Baumgarten, gestorben 1762, auf seinem Totenbett ausrief: „Ruhe des Gemüts ist der Beweis über alle Beweise, die hat allein der wahre Christ, die Vernunft hat nichts davon. Sagt mir nichts mehr von Gelehrsamkeit. Hier hilft nicht der Philosoph, nicht der Theologe, sondern allein der Glaube. Mein Herz traut auf GOtt durch </w:t>
      </w:r>
      <w:proofErr w:type="spellStart"/>
      <w:r>
        <w:t>JEsum</w:t>
      </w:r>
      <w:proofErr w:type="spellEnd"/>
      <w:r>
        <w:t xml:space="preserve"> Christum. Weil Er die strafende Gerechtigkeit ausgesöhnt hat, darum bin ich so freudig.“ Als ihm schon die Sprache entgangen war, zeichnete er mit großer Munterkeit ein Kreuz und bezeugte so im Angesicht des Todes, was seine Hoffnung sei. </w:t>
      </w:r>
    </w:p>
    <w:p w14:paraId="73E2374D" w14:textId="77777777" w:rsidR="00C1008A" w:rsidRDefault="00C1008A" w:rsidP="00C1008A">
      <w:pPr>
        <w:pStyle w:val="StandardWeb"/>
      </w:pPr>
      <w:r>
        <w:t xml:space="preserve">Solche innere Versicherung unseres Gnadenstandes ist das Werk des Heiligen Geistes. Der Geist scheint zuerst in den dunklen Ort, in das fleischlich gesinnte Herz hinein, </w:t>
      </w:r>
      <w:proofErr w:type="spellStart"/>
      <w:r>
        <w:t>entleidet</w:t>
      </w:r>
      <w:proofErr w:type="spellEnd"/>
      <w:r>
        <w:t xml:space="preserve"> ihm die Welt, weckt eine Sehnsucht nach GOtt und nach gewisser, </w:t>
      </w:r>
      <w:proofErr w:type="spellStart"/>
      <w:r>
        <w:t>unentreißbarer</w:t>
      </w:r>
      <w:proofErr w:type="spellEnd"/>
      <w:r>
        <w:t xml:space="preserve"> Seligkeit, schließt dann GOttes Wort je mehr und mehr auf, und treibt durch Erkenntnis der Sünde und Buße zum Glauben an </w:t>
      </w:r>
      <w:proofErr w:type="spellStart"/>
      <w:r>
        <w:t>JEsum</w:t>
      </w:r>
      <w:proofErr w:type="spellEnd"/>
      <w:r>
        <w:t xml:space="preserve">, und gläubigen Seelen ruft Er vom Kreuz JEsu herab zu: „Sei getrost, deine Sünden sind dir vergeben.“ Dann tritt hohe Freude und Seligkeit an die Stelle der vorherigen Unruhe und Gewissensangst, und wo vorher keine Kraft zum Guten, keine wahre Liebe GOttes und des Nächsten war, da wird durch den Heiligen Geist die Liebe GOttes ausgegossen, und die Liebe wird des Gesetzes Erfüllung. Da lösen sich alle inneren Widersprüche, da schwinden die Schatten des Todes, da schließt sich die Hölle der Sündennot, und es tut sich auf der Himmel der Gerechtigkeit und des Friedens in GOtt, da der Geist zeugt, dass wir Kinder GOttes sind und Erben der Herrlichkeit, die einst an uns soll offenbart werden. Da kann man auch der Trübsale sich rühmen und freudig und selig sein im Leben, Leiden und Sterben. Das Alles sind innere Zeugnisse des Heiligen Geistes, durch die immer herrlicher der Tag anbricht und der Morgenstern aufgeht im Herzen. Und wer das innerlich erfahren, wer so aus den tiefsten Sündennöten durch </w:t>
      </w:r>
      <w:proofErr w:type="spellStart"/>
      <w:r>
        <w:t>JEsum</w:t>
      </w:r>
      <w:proofErr w:type="spellEnd"/>
      <w:r>
        <w:t xml:space="preserve"> ein neuer Mensch geworden ist, der kann sagen: „Ich weiß, an wen ich glaube.“ Er hat innere Tatsachen der Erlösung und Heiligung oder der Neuschöpfung erlebt, die ihm so fest sind, wie die äußeren Werke der Schöpfung. Ein solcher Geistesmensch lässt durch keine Macht der Welt und der Hölle sich seinen Glauben rauben, und wenn hunderttausend Gelehrte mit den stärksten Waffen ihrer Wissenschaft seinen Glauben angreifen, er hört nicht auf sie und bleibt unerschütterlich in seiner Glaubensburg, weil er da Leben und Seligkeit jetzt schon gefunden hat. </w:t>
      </w:r>
    </w:p>
    <w:p w14:paraId="487072D1" w14:textId="77777777" w:rsidR="00C1008A" w:rsidRDefault="00C1008A" w:rsidP="00C1008A">
      <w:pPr>
        <w:pStyle w:val="StandardWeb"/>
      </w:pPr>
      <w:r>
        <w:lastRenderedPageBreak/>
        <w:t xml:space="preserve">Diesen allein festen Glaubensgrund lege der HErr in uns Allen, besonders in unserer lieben Jugend, vor deren Zukunft uns bange werden könnte im Blick auf so viele Feinde, die sie um ihren Glauben betrügen wollen, wie jenen Studenten, der auf seinem Totenbett mit tiefem Schmerz rief: „Ach, sie haben mir meinen Glauben genommen!“ Dass solcher Jammer uns nicht treffe, wollen wir unser Herz dem HErrn hingeben, dass Er als der helle Morgenstern uns durchleuchten und mit Kräften der zukünftigen Welt erfüllen könne. Dann können wir fröhlich mit unserem Liede sagen: </w:t>
      </w:r>
    </w:p>
    <w:p w14:paraId="1CF1A0DB" w14:textId="77777777" w:rsidR="00C1008A" w:rsidRDefault="00C1008A" w:rsidP="00C1008A">
      <w:pPr>
        <w:pStyle w:val="StandardWeb"/>
      </w:pPr>
      <w:r>
        <w:t xml:space="preserve">Nun, ich leb' und sterbe drauf, </w:t>
      </w:r>
      <w:r>
        <w:br/>
        <w:t xml:space="preserve">Diese Lehre zu bekennen, </w:t>
      </w:r>
      <w:r>
        <w:br/>
        <w:t xml:space="preserve">Keine Schande hält mich auf, </w:t>
      </w:r>
      <w:r>
        <w:br/>
        <w:t xml:space="preserve">Dieses meinen Ruhm zu nennen, </w:t>
      </w:r>
      <w:r>
        <w:br/>
        <w:t xml:space="preserve">JEsus bleibt mein Eigentum </w:t>
      </w:r>
      <w:r>
        <w:br/>
        <w:t xml:space="preserve">Und sein Evangelium. Amen. </w:t>
      </w:r>
    </w:p>
    <w:p w14:paraId="7CB4BEBB" w14:textId="77777777" w:rsidR="00C1008A" w:rsidRDefault="00C1008A" w:rsidP="00C1008A">
      <w:pPr>
        <w:pStyle w:val="StandardWeb"/>
      </w:pPr>
      <w:r>
        <w:br/>
        <w:t xml:space="preserve">Dieser Zeit </w:t>
      </w:r>
      <w:r>
        <w:br/>
        <w:t xml:space="preserve">Werden wird zu lauter Freud! </w:t>
      </w:r>
    </w:p>
    <w:p w14:paraId="3D060F95" w14:textId="77777777" w:rsidR="00C1008A" w:rsidRDefault="00C1008A" w:rsidP="00C1008A">
      <w:pPr>
        <w:pStyle w:val="StandardWeb"/>
      </w:pPr>
      <w:r>
        <w:t xml:space="preserve">Da Gott seinen treuen Knechten </w:t>
      </w:r>
      <w:r>
        <w:br/>
        <w:t xml:space="preserve">Geben wird den Gnadenlohn, </w:t>
      </w:r>
      <w:r>
        <w:br/>
        <w:t xml:space="preserve">Die im Haufen der Gerechten </w:t>
      </w:r>
      <w:r>
        <w:br/>
        <w:t xml:space="preserve">Stimmen an den Siegeston; </w:t>
      </w:r>
      <w:r>
        <w:br/>
        <w:t xml:space="preserve">Da </w:t>
      </w:r>
      <w:proofErr w:type="gramStart"/>
      <w:r>
        <w:t>fürwahr</w:t>
      </w:r>
      <w:proofErr w:type="gramEnd"/>
      <w:r>
        <w:br/>
        <w:t xml:space="preserve">Gottes Schar </w:t>
      </w:r>
      <w:r>
        <w:br/>
        <w:t xml:space="preserve">Ihn wird loben immerdar. </w:t>
      </w:r>
    </w:p>
    <w:p w14:paraId="2C90A684" w14:textId="77777777" w:rsidR="00C1008A" w:rsidRDefault="00C1008A" w:rsidP="00C1008A">
      <w:pPr>
        <w:pStyle w:val="StandardWeb"/>
      </w:pPr>
      <w:r>
        <w:t xml:space="preserve">Amen. </w:t>
      </w:r>
    </w:p>
    <w:p w14:paraId="4450D232" w14:textId="77777777" w:rsidR="00C1008A" w:rsidRDefault="00C1008A" w:rsidP="00C1008A">
      <w:pPr>
        <w:pStyle w:val="berschrift1"/>
      </w:pPr>
      <w:r>
        <w:t>Knapp, Albert - Predigt am sechsten Sonntag nach Epiphanias,</w:t>
      </w:r>
    </w:p>
    <w:p w14:paraId="6B9CA380" w14:textId="77777777" w:rsidR="00C1008A" w:rsidRDefault="00C1008A" w:rsidP="00C1008A">
      <w:pPr>
        <w:pStyle w:val="StandardWeb"/>
      </w:pPr>
      <w:r>
        <w:t>Text: Matth. 17, 1-9. und Matth. 11,20-24.</w:t>
      </w:r>
      <w:r>
        <w:br/>
      </w:r>
      <w:r>
        <w:rPr>
          <w:rStyle w:val="Fett"/>
          <w:rFonts w:eastAsiaTheme="majorEastAsia"/>
        </w:rPr>
        <w:t xml:space="preserve">Und nach sechs Tagen nahm Jesus zu sich </w:t>
      </w:r>
      <w:proofErr w:type="spellStart"/>
      <w:r>
        <w:rPr>
          <w:rStyle w:val="Fett"/>
          <w:rFonts w:eastAsiaTheme="majorEastAsia"/>
        </w:rPr>
        <w:t>Petrum</w:t>
      </w:r>
      <w:proofErr w:type="spellEnd"/>
      <w:r>
        <w:rPr>
          <w:rStyle w:val="Fett"/>
          <w:rFonts w:eastAsiaTheme="majorEastAsia"/>
        </w:rPr>
        <w:t xml:space="preserve"> und </w:t>
      </w:r>
      <w:proofErr w:type="spellStart"/>
      <w:r>
        <w:rPr>
          <w:rStyle w:val="Fett"/>
          <w:rFonts w:eastAsiaTheme="majorEastAsia"/>
        </w:rPr>
        <w:t>Jakobum</w:t>
      </w:r>
      <w:proofErr w:type="spellEnd"/>
      <w:r>
        <w:rPr>
          <w:rStyle w:val="Fett"/>
          <w:rFonts w:eastAsiaTheme="majorEastAsia"/>
        </w:rPr>
        <w:t xml:space="preserve"> und </w:t>
      </w:r>
      <w:proofErr w:type="spellStart"/>
      <w:r>
        <w:rPr>
          <w:rStyle w:val="Fett"/>
          <w:rFonts w:eastAsiaTheme="majorEastAsia"/>
        </w:rPr>
        <w:t>Johannem</w:t>
      </w:r>
      <w:proofErr w:type="spellEnd"/>
      <w:r>
        <w:rPr>
          <w:rStyle w:val="Fett"/>
          <w:rFonts w:eastAsiaTheme="majorEastAsia"/>
        </w:rPr>
        <w:t xml:space="preserve">, seinen Bruder, und führte sie </w:t>
      </w:r>
      <w:proofErr w:type="spellStart"/>
      <w:r>
        <w:rPr>
          <w:rStyle w:val="Fett"/>
          <w:rFonts w:eastAsiaTheme="majorEastAsia"/>
        </w:rPr>
        <w:t>beiseits</w:t>
      </w:r>
      <w:proofErr w:type="spellEnd"/>
      <w:r>
        <w:rPr>
          <w:rStyle w:val="Fett"/>
          <w:rFonts w:eastAsiaTheme="majorEastAsia"/>
        </w:rPr>
        <w:t xml:space="preserve"> auf einen hohen Berg und ward verkläret vor ihnen. Und Sein Angesicht leuchtete wie die Sonne, und Seine Kleider wurden weiß als ein Licht. Und siehe, da erschienen ihnen Moses und Elias, die redeten mit ihm. Petrus aber antwortete und sprach zu Jesu: Herr, hier ist gut sein; willst du, so wollen wir hier drei Hütten machen, dir eine, Mose eine und Elias eine. Da er noch also redete, siehe, da überschattete sie eine lichte Wolke, und siehe, eine Stimme aus der Wolke sprach: dies ist mein lieber Sohn, an welchem ich Wohlgefallen habe, den sollt ihr hören. Da das die Jünger hörten, fielen sie auf ihr Angesicht und erschraken sehr, Jesus aber trat zu ihnen, rührte sie an und sprach: Stehet auf und fürchtet euch nicht. Da sie aber ihre Augen </w:t>
      </w:r>
      <w:proofErr w:type="spellStart"/>
      <w:r>
        <w:rPr>
          <w:rStyle w:val="Fett"/>
          <w:rFonts w:eastAsiaTheme="majorEastAsia"/>
        </w:rPr>
        <w:t>aufhuben</w:t>
      </w:r>
      <w:proofErr w:type="spellEnd"/>
      <w:r>
        <w:rPr>
          <w:rStyle w:val="Fett"/>
          <w:rFonts w:eastAsiaTheme="majorEastAsia"/>
        </w:rPr>
        <w:t>, sahen sie Niemand, denn Jesum allein. Und da sie vom Berge herab gingen, gebot ihnen Jesus und sprach: ihr sollt dies Gesicht Niemand sagen, bis des Menschen Sohn von den Toten auferstanden ist. -</w:t>
      </w:r>
      <w:r>
        <w:br/>
      </w:r>
      <w:r>
        <w:rPr>
          <w:rStyle w:val="Fett"/>
          <w:rFonts w:eastAsiaTheme="majorEastAsia"/>
        </w:rPr>
        <w:t xml:space="preserve">Da fing Er an, die Städte zu schelten, in welchen am meisten Seiner Taten geschehen waren, und hatten sich doch nicht gebessert: Wehe dir, </w:t>
      </w:r>
      <w:proofErr w:type="spellStart"/>
      <w:r>
        <w:rPr>
          <w:rStyle w:val="Fett"/>
          <w:rFonts w:eastAsiaTheme="majorEastAsia"/>
        </w:rPr>
        <w:t>Chorazin</w:t>
      </w:r>
      <w:proofErr w:type="spellEnd"/>
      <w:r>
        <w:rPr>
          <w:rStyle w:val="Fett"/>
          <w:rFonts w:eastAsiaTheme="majorEastAsia"/>
        </w:rPr>
        <w:t xml:space="preserve">! wehe dir, </w:t>
      </w:r>
      <w:proofErr w:type="spellStart"/>
      <w:r>
        <w:rPr>
          <w:rStyle w:val="Fett"/>
          <w:rFonts w:eastAsiaTheme="majorEastAsia"/>
        </w:rPr>
        <w:t>Bethsaida</w:t>
      </w:r>
      <w:proofErr w:type="spellEnd"/>
      <w:r>
        <w:rPr>
          <w:rStyle w:val="Fett"/>
          <w:rFonts w:eastAsiaTheme="majorEastAsia"/>
        </w:rPr>
        <w:t xml:space="preserve">! wären solche Taten zu Tyro und Sidon geschehen, als bei euch geschehen sind, sie hätten vor Zeiten in Sack und in Asche Buße getan. Doch ich sage euch, es wird Tyro und </w:t>
      </w:r>
      <w:r>
        <w:rPr>
          <w:rStyle w:val="Fett"/>
          <w:rFonts w:eastAsiaTheme="majorEastAsia"/>
        </w:rPr>
        <w:lastRenderedPageBreak/>
        <w:t xml:space="preserve">Sidon erträglicher ergehen </w:t>
      </w:r>
      <w:proofErr w:type="gramStart"/>
      <w:r>
        <w:rPr>
          <w:rStyle w:val="Fett"/>
          <w:rFonts w:eastAsiaTheme="majorEastAsia"/>
        </w:rPr>
        <w:t>am Jüngsten</w:t>
      </w:r>
      <w:proofErr w:type="gramEnd"/>
      <w:r>
        <w:rPr>
          <w:rStyle w:val="Fett"/>
          <w:rFonts w:eastAsiaTheme="majorEastAsia"/>
        </w:rPr>
        <w:t xml:space="preserve"> Gericht, denn euch. Und du, Kapernaum, die du bist erhoben bis an den Himmel, du wirst bis in die Hölle hinunter gestoßen werden. Denn so zu Sodom die Taten geschehen waren, die bei dir geschehen sind, sie stände noch heutigen Tages, Doch ich sage euch; es wird der </w:t>
      </w:r>
      <w:proofErr w:type="spellStart"/>
      <w:r>
        <w:rPr>
          <w:rStyle w:val="Fett"/>
          <w:rFonts w:eastAsiaTheme="majorEastAsia"/>
        </w:rPr>
        <w:t>Sodomer</w:t>
      </w:r>
      <w:proofErr w:type="spellEnd"/>
      <w:r>
        <w:rPr>
          <w:rStyle w:val="Fett"/>
          <w:rFonts w:eastAsiaTheme="majorEastAsia"/>
        </w:rPr>
        <w:t xml:space="preserve"> Lande erträglicher ergehen </w:t>
      </w:r>
      <w:proofErr w:type="gramStart"/>
      <w:r>
        <w:rPr>
          <w:rStyle w:val="Fett"/>
          <w:rFonts w:eastAsiaTheme="majorEastAsia"/>
        </w:rPr>
        <w:t>am Jüngsten</w:t>
      </w:r>
      <w:proofErr w:type="gramEnd"/>
      <w:r>
        <w:rPr>
          <w:rStyle w:val="Fett"/>
          <w:rFonts w:eastAsiaTheme="majorEastAsia"/>
        </w:rPr>
        <w:t xml:space="preserve"> Gericht, denn dir.</w:t>
      </w:r>
      <w:r>
        <w:t xml:space="preserve"> </w:t>
      </w:r>
    </w:p>
    <w:p w14:paraId="73394F72" w14:textId="77777777" w:rsidR="00C1008A" w:rsidRDefault="00C1008A" w:rsidP="00C1008A">
      <w:pPr>
        <w:pStyle w:val="StandardWeb"/>
      </w:pPr>
      <w:r>
        <w:t xml:space="preserve">Diese beiden evangelischen Abschnitte stehen sich gegenüber wie Licht und Finsternis, wie Himmel und Hölle. - Im ersteren erscheint uns der Herr, unser Heiland, vor Seinen erwählten Jüngern verklärt, umschwebt von zwei uralten Heiligen Gottes, Mose und Elia, deren erster schon 1500, der andere schon über 900 Jahre vorher entschlafen war. Diese zween großen Abgesandten, - der </w:t>
      </w:r>
      <w:proofErr w:type="gramStart"/>
      <w:r>
        <w:t>Eine</w:t>
      </w:r>
      <w:proofErr w:type="gramEnd"/>
      <w:r>
        <w:t xml:space="preserve"> der Mittler, der Andere der Reformator des Alten Testaments, - der Eine von Gott selbst begraben, der Andere ohne Tod gen Himmel entrückt, - erschienen vor Ihm in der Klarheit des unvergänglichen Wesens, um über die Vollendung Seines erhabenen Werks, über die Todesleiden und die nachfolgende Herrlichkeit mit Ihm zu reden. Das war der seligste, den Jüngern bisher vergönnte Anblick, ein Anblick überirdischer Dinge, den man fast unglaublich fände, sprächen nicht drei Evangelisten einstimmig davon, und hätte nicht Petrus als Augenzeuge feierlich erklärt, dass er die Herrlichkeit Jesu Christi auf dem heiligen Berge selbst gesehen, und die Stimme Gottes aus der Wolke selbst vernommen habe. Welch' eine Gnade, solcher Offenbarungen der himmlischen Majestät gewürdigt zu sein! Da hieß es wohl: „Selig sind die Augen, die da sehen, was Ihr sehet, und die Ohren, die da hören, was Ihr höret!“ Wir sehen schon hier wie durch einen Flor einen Strahl jener ewigen Wonne, welche Gott denjenigen bereitet hat, die Ihn lieben. Denn selbst unter den Jüngern Christi wurden nur diejenigen dieser herrlichen Anschauung gewürdigt, die durch Glauben, Liebe und feste Anhänglichkeit Seinem Herzen die nächsten waren, - gleichwie Er sie nachher auch allein zu Zeugen Seines erschütternden Gebetskampfs in Gethsemane genommen hat. - O wie viel kann ein Mensch im Glauben erleben, wenn er ganz mit seinem Erlöser ist. </w:t>
      </w:r>
    </w:p>
    <w:p w14:paraId="78A9C29E" w14:textId="77777777" w:rsidR="00C1008A" w:rsidRDefault="00C1008A" w:rsidP="00C1008A">
      <w:pPr>
        <w:pStyle w:val="StandardWeb"/>
      </w:pPr>
      <w:r>
        <w:t xml:space="preserve">Blicken wir nun aber von hier auf unser zweites Evangelium, wie verändert sich da Alles in lauter Finsternis und Todesschatten! Klagend und dräuend erhebt Gottes Sohn Seine Hand über die Städte Galiläas, die Seine meisten Wunder angeschaut, Seine meisten Zeugnisse gehört, und sich doch nicht bekehrt hatten. Etwas von jener furchtbaren Kraft, welche Er als Richter der Welt dereinst offenbaren wird, blitzt hier wie ein verzehrendes Feuer von Ihm aus über jene leichtfertigen, in Weltlust und Unglauben versunkenen Städte, die sich um Ihn und das wunderbare Heil Gottes so gar nicht bekümmerten, als wenn das persönlich erschienene Leben im Getriebe der Geistlich-toten keine Beachtung verdiente. „Wehe, wehe euch!“ erschallt es aus dem Munde des Heiligsten in die sicheren Weltkreise hinein: „Wehe euch, die ihr hier lachet, denn dort werdet ihr heulen! Wehe euch, die ihr voll seid, denn dort werdet ihr hungern!“ - Mit einem richterlichen Drohworte verkündiget Er jenen Städten und dadurch allen Verächtern Seines Evangeliums jenen Tag, „da Er offenbar werden wird samt den Engeln Seiner Kraft, Rache zu geben über die, so Gott nicht erkennen, und über Die, so nicht gehorsam sind dem Evangelium unsres Herrn Jesu Christi (2. Thess. l, 7 ff.). Das Schicksal solcher losen Verächter, sagt Er, werde schrecklicher sein als die Verdammnis der ältesten heidnischen Städte, die keine so herrlichen Erweise der göttlichen Gnade gesehen hatten. Er richtet hiebe! ein gerechtes Gericht. Je heller das verschmähte Licht, je milder das abgewiesene Erbarmen war, um so viel größer wird die Rechenschaft, um so viel finsterer das Dunkel der Ewigkeit sein, wo der Sündenknecht seinen verkehrten Lebenslauf unerbittlich, nach den Gerechtsamen des ewigen Richterstuhls zu büßen hat. - O was kann ein Volk, eine Gemeinde, ein einzelner Mensch sich in mutwilligem Unglauben zuziehen, wenn dahingelebt wird, als gäbe es keinen Jesus, und als bedürfte man den Sohn des himmlischen Vaters nicht! </w:t>
      </w:r>
    </w:p>
    <w:p w14:paraId="239C317E" w14:textId="77777777" w:rsidR="00C1008A" w:rsidRDefault="00C1008A" w:rsidP="00C1008A">
      <w:pPr>
        <w:pStyle w:val="StandardWeb"/>
      </w:pPr>
      <w:r>
        <w:lastRenderedPageBreak/>
        <w:t xml:space="preserve">Diese beiden, so verschiedenartigen Berichte, die Verklärung Jesu auf dem heiligen Berg, und Sein </w:t>
      </w:r>
      <w:proofErr w:type="spellStart"/>
      <w:r>
        <w:t>Weheruf</w:t>
      </w:r>
      <w:proofErr w:type="spellEnd"/>
      <w:r>
        <w:t xml:space="preserve"> über die ungläubigen Städte Galiläas, - wie deutlich und hell stellen sie uns den erhabenen Unterschied zwischen dem Leben der Nachfolger des Heilandes, und dem träumerischen Wandel der Weltkinder vor Augen! </w:t>
      </w:r>
    </w:p>
    <w:p w14:paraId="3A237F9F" w14:textId="77777777" w:rsidR="00C1008A" w:rsidRDefault="00C1008A" w:rsidP="00C1008A">
      <w:pPr>
        <w:pStyle w:val="StandardWeb"/>
      </w:pPr>
      <w:r>
        <w:t xml:space="preserve">Lasset uns hiebet beherzigen den mächtigen Unterschied zwischen den Nachfolgern Jesu Christi und den </w:t>
      </w:r>
      <w:proofErr w:type="spellStart"/>
      <w:r>
        <w:t>Irdischgesinnten</w:t>
      </w:r>
      <w:proofErr w:type="spellEnd"/>
      <w:r>
        <w:t xml:space="preserve">; </w:t>
      </w:r>
    </w:p>
    <w:p w14:paraId="7EE3D039" w14:textId="77777777" w:rsidR="00C1008A" w:rsidRDefault="00C1008A" w:rsidP="00C1008A">
      <w:pPr>
        <w:pStyle w:val="level1"/>
        <w:numPr>
          <w:ilvl w:val="0"/>
          <w:numId w:val="7"/>
        </w:numPr>
      </w:pPr>
      <w:r>
        <w:t xml:space="preserve">Hinsichtlich ihrer Bestrebungen und Freuden; </w:t>
      </w:r>
    </w:p>
    <w:p w14:paraId="04B81645" w14:textId="77777777" w:rsidR="00C1008A" w:rsidRDefault="00C1008A" w:rsidP="00C1008A">
      <w:pPr>
        <w:pStyle w:val="level1"/>
        <w:numPr>
          <w:ilvl w:val="0"/>
          <w:numId w:val="7"/>
        </w:numPr>
      </w:pPr>
      <w:r>
        <w:t>Ihres geselligen Lebens;</w:t>
      </w:r>
    </w:p>
    <w:p w14:paraId="253AF669" w14:textId="77777777" w:rsidR="00C1008A" w:rsidRDefault="00C1008A" w:rsidP="00C1008A">
      <w:pPr>
        <w:pStyle w:val="level1"/>
        <w:numPr>
          <w:ilvl w:val="0"/>
          <w:numId w:val="7"/>
        </w:numPr>
      </w:pPr>
      <w:r>
        <w:t>Ihres Verhältnisses zu Gott und Christo;</w:t>
      </w:r>
    </w:p>
    <w:p w14:paraId="620BED77" w14:textId="77777777" w:rsidR="00C1008A" w:rsidRDefault="00C1008A" w:rsidP="00C1008A">
      <w:pPr>
        <w:pStyle w:val="level1"/>
        <w:numPr>
          <w:ilvl w:val="0"/>
          <w:numId w:val="7"/>
        </w:numPr>
      </w:pPr>
      <w:r>
        <w:t>Ihres künftigen Looses.</w:t>
      </w:r>
    </w:p>
    <w:p w14:paraId="7EA1C777" w14:textId="77777777" w:rsidR="00C1008A" w:rsidRDefault="00C1008A" w:rsidP="00C1008A">
      <w:pPr>
        <w:pStyle w:val="StandardWeb"/>
      </w:pPr>
      <w:r>
        <w:t xml:space="preserve">Vater des Lichtes, der Du Dein Licht strahlen lässt in die Finsternis: o mache uns weise durch Jesum, Deinen einigen Sohn, welchen Du uns zur seligmachenden Weisheit gegeben hast, und in welchem allein unsre Seele der ewigen Finsternis entfliehen kann! Lehre uns erwachen, bevor wir entschlafen, und durch Jesum Dir leben, ehe wir sterben! Amen. </w:t>
      </w:r>
    </w:p>
    <w:p w14:paraId="1F6E2D3F" w14:textId="77777777" w:rsidR="00C1008A" w:rsidRDefault="00C1008A" w:rsidP="00C1008A">
      <w:pPr>
        <w:pStyle w:val="berschrift2"/>
      </w:pPr>
      <w:r>
        <w:t>I.</w:t>
      </w:r>
    </w:p>
    <w:p w14:paraId="60CA9E08" w14:textId="77777777" w:rsidR="00C1008A" w:rsidRDefault="00C1008A" w:rsidP="00C1008A">
      <w:pPr>
        <w:pStyle w:val="StandardWeb"/>
      </w:pPr>
      <w:r>
        <w:t xml:space="preserve">Der Herr Jesus nahm Seine drei Jünger mit sich auf jenen erhabenen Berg, einesteils, um sie durch einen ungewöhnlichen Anblick Seiner Herrlichkeit, welche Er sonst in irdenem Gefäße trug, auf Seine baldige Leidenszeit vorzubereiten, damit sie sich in den Stunden der Angst an der Erniedrigung Seiner Person nicht ärgern, sondern durch die Erinnerung an jene himmlischen Augenblicke stets im Glauben und zum treuen Dienste des Evangeliums gestärkt bleiben sollten; andernteils aber auch, um ihnen einen der edelsten Geistesgenüsse zu bescheren, deren Er sie, als Seine getreuen Nachfolger, für würdig hielt. - Das Wort Petri: „Herr, hier ist gut sein, - hier lass uns Hütten bauen!“ zeigt rührend genug, wie hoch dieser göttlich-herrliche Anblick des verklärten Heilandes und jener himmlischen Würdeträger sein und seiner Freunde Gemüt entzückt haben mag. - Das war eine Frucht ihrer Nachfolge Jesu, ein Gnadenlohn für ihr Beharren in Seinen Anfechtungen. Wie hingenommen sehen wir diese Jünger von Liebe, Wonne und anbetender Ehrfurcht! Wie geheiligt erscheint hier, bei all Ihrer sonstigen Schwachheit, ihre Stellung und ihr Sinn! Welch eine Kraft zu Übung ihres künftigen Berufs muss damals ihre Seelen durchströmt und jegliche Nerve zum Dienst am Reiche dieses wunderbar Verherrlichten beseelt haben! - Fern, wie ein wesenloser Nebel sank hier die Lust, der Reichtum, der Ruhm der armen Welt vor ihren Blicken hinab, - und es mag ihnen noch größer zu Mute gewesen als dem Psalmisten, der da rief: „Er verbirgt mich heimlich in Seinem </w:t>
      </w:r>
      <w:proofErr w:type="spellStart"/>
      <w:r>
        <w:t>Gezelt</w:t>
      </w:r>
      <w:proofErr w:type="spellEnd"/>
      <w:r>
        <w:t xml:space="preserve">, und erhöht mich auf einem Felsen!“ - Die Freude am Herrn war ihre Stärke, und fern vom Auge der Welt genossen sie mit dem eingeborenen Sohne des Vaters Stunden der Weihe und Seligkeit, wobei es ihnen wohl zu Mute sein mochte, wie dem Sänger: „Ein Tag in Deinen Vorhöfen ist besser, denn sonst tausend!“ (Ps. 84.) Wer von den Kindern dieser Welt weiß von jenen Kräften der unsichtbaren Welt, die den Christen zu seinem heiligen Berufe stärken und befähigen? Der unter ihnen kennt die herrlichen Freuden und teuersten Erfahrungen, die sein Herz gleich einem Strome durchziehen, und ihn mit Kraft für die Sache seines Gottes füllen, während die Lust dieser Welt nur die Seelen abstumpft und für die Nachfolge Gottes entnervt? </w:t>
      </w:r>
    </w:p>
    <w:p w14:paraId="581D7212" w14:textId="2EA3EFD3" w:rsidR="00C1008A" w:rsidRDefault="00C1008A" w:rsidP="00C1008A">
      <w:pPr>
        <w:pStyle w:val="StandardWeb"/>
      </w:pPr>
      <w:r>
        <w:t xml:space="preserve">Ganz anders verhielt sich's mit jenem Volk in den galiläischen Städten! Auch unter ihm wandelte Christus jahrelang; Er predigte vor ihren Ohren die süßen Gesetze und Verheißungen des Himmelreichs; Er offenbarte vor ihren Augen den Arm Seiner Macht durch unerhörte Wunder und Zeichen; er predigte ihnen das angenehme Jahr des Herrn und </w:t>
      </w:r>
      <w:r>
        <w:lastRenderedPageBreak/>
        <w:t xml:space="preserve">erschöpfte Sich, wenn Er zu erschöpfen wäre, an ihnen mit den Wohltaten himmlischer Liebe. Aber da war kein Herz für Ihn, kein Aufmerken, kein Verstand, keine Dankbarkeit, keine Sehnsucht nach Seiner Gemeinschaft, kein Aufschwung zu jenem unsichtbaren Reiche, dessen Pforten Er ihnen so gnädig öffnete. Ruhelos ging in den Werkstätten das irdische </w:t>
      </w:r>
      <w:proofErr w:type="spellStart"/>
      <w:r>
        <w:t>Getrieb</w:t>
      </w:r>
      <w:proofErr w:type="spellEnd"/>
      <w:r>
        <w:t xml:space="preserve">, auf den Gassen das zerstreute Getümmel, in den Gesellschaften die rohere oder feinere Genusssucht und das vergebliche Gerede fort. Man sprach von Juden und Heiden, von Römern und Griechen, aber was der große Meister von Nazareth lehrte, das ließen sie herzlos verhallen, und bei seinen herrlichen Wundern begnügte man sich mit einer stumpfen Verwunderung oder sah sie gar geringschätzig an. So blieb die Masse der Einwohnerschaft im Argen, im Todesschlaf liegen, unbußfertig und glaubenslos, und das am reichsten bestellte Ackerfeld, wie schwerlich je eines unterm Himmel gepflegt worden ist, trug die kärglichsten Früchte. Nur wenige Seelen werden aus jenen äußerlich so reichen, anmutigen Städten genannt, die, wie der Hauptmann von Kapernaum, sich des ewigen Lebens wert achteten. Die Menge selbst wurde nur </w:t>
      </w:r>
      <w:proofErr w:type="spellStart"/>
      <w:r>
        <w:t>ein Mal</w:t>
      </w:r>
      <w:proofErr w:type="spellEnd"/>
      <w:r>
        <w:t xml:space="preserve"> aufgeregt, als Er fünftausend Mann mit wenigen Bro</w:t>
      </w:r>
      <w:r w:rsidR="00617DA9">
        <w:t>t</w:t>
      </w:r>
      <w:r>
        <w:t xml:space="preserve">en gespeist hatte; da begehrten sie Ihn zu haschen und zum Brotkönig zu erheben. Dass Er aber ein König der Herzen, ja, das lebendige, vom Himmel gekommene Brot Gottes sei, und dass nur in der Verbindung mit Ihn, ewige Freude, richtige Erfüllung unsers höchsten Berufs und Gerechtigkeit, die vor Gott gilt, gegeben werde - nein, das war ihnen zu hoch, zu hart, zu ungefüge in ihre übrigen Bestrebungen; da ärgerten sie sich, und wichen mit abgekehrter Seele, finster und in grobsinnlichen Missverstand versunken von Ihm, ihrem einzigen Erlöser, zurück. Geld und Ländereien, Handel und Wohlstand, gute, sinnliche Tage, ungöttliche Freiheit, - ja, um diesen Preis hätten sie einen Messias wohl angenommen und mit tausendfachen Zungen gelobt; - aber das Göttliche in seiner Einfalt, in unscheinbarer Hülle und mit irdischer Gemeinheit unvermischt, - nein, das galt ihnen als lose Speise, - so wollten sie nicht, so hatte Er keine Gestalt noch Schönheit, die ihnen gefallen hätte. Darum haben sie Ihn, den Unschätzbaren, die köstliche Himmelsperle, für Nichts geachtet und haben die Weltlust der geistlichen Wonne, den hohlen Erdenbetrieb dem Leben in Gott vorgezogen, und stehen gerichtet vor der Nachwelt da, lose Verächter, die sich für reich, satt und nichts bedürftig hielten, Und siehe, sie waren arm, blind, bloß, elend und jämmerlich! - Das ist ihr geistiges Bild. - </w:t>
      </w:r>
    </w:p>
    <w:p w14:paraId="7CADFC38" w14:textId="77777777" w:rsidR="00C1008A" w:rsidRDefault="00C1008A" w:rsidP="00C1008A">
      <w:pPr>
        <w:pStyle w:val="StandardWeb"/>
      </w:pPr>
      <w:r>
        <w:t xml:space="preserve">Wie unaussprechlich verschieden war jene heilig-einsame Taborszene von dem Weltgewühl dieser galiläischen Städte! Dort Freude die Fülle und Himmelskraft, - hier bei aller Geschäftigkeit und vielfältiger Anstrengung doch nur inneres Elend, Siechtum der Herzen und geistlicher Tod! </w:t>
      </w:r>
    </w:p>
    <w:p w14:paraId="39B1EED3" w14:textId="77777777" w:rsidR="00C1008A" w:rsidRDefault="00C1008A" w:rsidP="00C1008A">
      <w:pPr>
        <w:pStyle w:val="StandardWeb"/>
      </w:pPr>
      <w:r>
        <w:t xml:space="preserve">Wir werden die Vergleichung zwischen jenen Gemeinden und der Mehrzahl der heutigen Christenheit nicht ins Weite zu spinnen brauchen, denn die Welt bleibt sich im Ganzen durch alle Jahrhunderte so ziemlich gleich. Die alten Lüste und Bestrebungen Kapernaums, </w:t>
      </w:r>
      <w:proofErr w:type="spellStart"/>
      <w:r>
        <w:t>Bethsaidas</w:t>
      </w:r>
      <w:proofErr w:type="spellEnd"/>
      <w:r>
        <w:t xml:space="preserve"> und </w:t>
      </w:r>
      <w:proofErr w:type="spellStart"/>
      <w:r>
        <w:t>Chorazins</w:t>
      </w:r>
      <w:proofErr w:type="spellEnd"/>
      <w:r>
        <w:t xml:space="preserve">, wodurch sie's vom Himmel bis zur Hölle gebracht haben, bestehen noch, wenn auch unter etwas veränderten Formen, bis auf den heutigen Tag, und die Sünde, der Unglaube wider Jesum, die Verworrenheit in das Treiben dieser Zeit sind noch heute so gewiss, wie dazumal, das Verderben der Menschen. Aus der Abtrennung von Christo geht unter keinerlei Bedingungen Kraft, geistige Fruchtbarkeit und wahres Wohlsein hervor. Wahrlich, über die Tore mancher so betitelten „Christenstädte“ könnte man auch die Namen Kapernaums, </w:t>
      </w:r>
      <w:proofErr w:type="spellStart"/>
      <w:r>
        <w:t>Chorazins</w:t>
      </w:r>
      <w:proofErr w:type="spellEnd"/>
      <w:r>
        <w:t xml:space="preserve"> und </w:t>
      </w:r>
      <w:proofErr w:type="spellStart"/>
      <w:r>
        <w:t>Bethsaida's</w:t>
      </w:r>
      <w:proofErr w:type="spellEnd"/>
      <w:r>
        <w:t xml:space="preserve"> schreiben; - an manchem Hause stünde bei uns mit vollem Rechte: „Hier wohnt nicht bloß ein </w:t>
      </w:r>
      <w:proofErr w:type="spellStart"/>
      <w:r>
        <w:t>Kapernaite</w:t>
      </w:r>
      <w:proofErr w:type="spellEnd"/>
      <w:r>
        <w:t xml:space="preserve">, sondern ein christlicher Heide,“ der seine Schwachheit für Kraft, seinen Mangel für Reichtum, seine Narrheit für Weisheit achtet, und sich in seinen Plänen und Betreibungen alle mögliche Mühe gibt, um sich vom großen Gott abzureißen! - Aber mancher Berg und Hügel, manches einsame Zimmer, manches arme mit Tränen benetzte Kämmerlein ist seither den Kindern Gottes zu einem Tabor geworden, </w:t>
      </w:r>
      <w:r>
        <w:lastRenderedPageBreak/>
        <w:t xml:space="preserve">wo Christus in Seiner Lebensglorie vor ihnen stand, und ihnen nicht allein himmlische Freude gewährte, so dass sie rufen mussten: „Herr, bei Dir ist gut sein!“ sondern sie auch mit Kräften der Höhe und des höchsten Heiligtums mittat, so dass sie frei, ohne Ärgernis an der Kreuzgestalt Seines Reiches, in kleineren und größeren Kreisen Ihm nachwandelten, Ihm </w:t>
      </w:r>
      <w:proofErr w:type="spellStart"/>
      <w:r>
        <w:t>fruchtbarlich</w:t>
      </w:r>
      <w:proofErr w:type="spellEnd"/>
      <w:r>
        <w:t xml:space="preserve"> dienten, und bis zum </w:t>
      </w:r>
      <w:proofErr w:type="spellStart"/>
      <w:r>
        <w:t>Todestal</w:t>
      </w:r>
      <w:proofErr w:type="spellEnd"/>
      <w:r>
        <w:t xml:space="preserve"> siegreich Seiner Liebe verharrten. - O lasset uns nicht auf beiden Seiten hinken! - Wer von uns wäre damals nicht lieber auf dem heiligen Berge bei Christo, bestrahlt von himmlischem Licht, als im geistlosen und herzleeren Gewühl jener galiläischen Städte gewesen? Können wir bei einem rechtschaffenen Blick auf den Heiland wie auf die Welt wohl noch zweifeln, ob die wahre dauernde Freude und ein heiteres, </w:t>
      </w:r>
      <w:proofErr w:type="spellStart"/>
      <w:r>
        <w:t>christlichkräftiges</w:t>
      </w:r>
      <w:proofErr w:type="spellEnd"/>
      <w:r>
        <w:t xml:space="preserve"> Tagewerk auf Seiner Seite, oder in den trüben, glaubenslosen Bewegungen der großen Weltmasse, die weder Ihn noch Seinen Vater erkennt, zu finden sei? - Und wenn wir dies ahnen und wissen: warum tun wir's nicht, oder doch </w:t>
      </w:r>
      <w:proofErr w:type="spellStart"/>
      <w:r>
        <w:t>so gar</w:t>
      </w:r>
      <w:proofErr w:type="spellEnd"/>
      <w:r>
        <w:t xml:space="preserve"> unvollständig und halbherzig? - </w:t>
      </w:r>
    </w:p>
    <w:p w14:paraId="7A23DF81" w14:textId="77777777" w:rsidR="00C1008A" w:rsidRDefault="00C1008A" w:rsidP="00C1008A">
      <w:pPr>
        <w:pStyle w:val="berschrift2"/>
      </w:pPr>
      <w:r>
        <w:t>II.</w:t>
      </w:r>
    </w:p>
    <w:p w14:paraId="4D42434F" w14:textId="77777777" w:rsidR="00C1008A" w:rsidRDefault="00C1008A" w:rsidP="00C1008A">
      <w:pPr>
        <w:pStyle w:val="StandardWeb"/>
      </w:pPr>
      <w:r>
        <w:t xml:space="preserve">Wir wenden uns zum geselligen Leben der ächten Christen im Gegensatze zu dem der </w:t>
      </w:r>
      <w:proofErr w:type="spellStart"/>
      <w:r>
        <w:t>Irdischgesinnten</w:t>
      </w:r>
      <w:proofErr w:type="spellEnd"/>
      <w:r>
        <w:t xml:space="preserve">. </w:t>
      </w:r>
    </w:p>
    <w:p w14:paraId="021D19D3" w14:textId="77777777" w:rsidR="00C1008A" w:rsidRDefault="00C1008A" w:rsidP="00C1008A">
      <w:pPr>
        <w:pStyle w:val="StandardWeb"/>
      </w:pPr>
      <w:r>
        <w:t xml:space="preserve">Sehet an, Geliebte, jene drei trefflichen Jünger auf der Spitze des Berges, wie sie gemeinsam sich ihres verklärten Heilandes erfreuen! Wie mag dieser himmlische Anblick, dieser feierliche Herzensgenuss, wie mag überhaupt ihr ganzes Zusammensein mit Jesu sie so vielfach und auf ihr </w:t>
      </w:r>
      <w:proofErr w:type="spellStart"/>
      <w:r>
        <w:t>Lebenlang</w:t>
      </w:r>
      <w:proofErr w:type="spellEnd"/>
      <w:r>
        <w:t xml:space="preserve"> vereinigt, stets inniger befreundet, und ihnen unerschöpflichen Stoff zu den edelsten, </w:t>
      </w:r>
      <w:proofErr w:type="spellStart"/>
      <w:r>
        <w:t>gesegnetsten</w:t>
      </w:r>
      <w:proofErr w:type="spellEnd"/>
      <w:r>
        <w:t xml:space="preserve"> Gesprächen und </w:t>
      </w:r>
      <w:proofErr w:type="spellStart"/>
      <w:r>
        <w:t>Erbauungen</w:t>
      </w:r>
      <w:proofErr w:type="spellEnd"/>
      <w:r>
        <w:t xml:space="preserve"> gegeben haben! Durch große, heilige Erfahrungen, die man gemeinsam macht, werden die Menschen am festesten und tiefsten mit einander verschwistert; - und wo gäbe es denn, im Frieden oder im Streit, herrlichere Erlebnisse als bei Jesu dem Sohne Gottes? Welche Verbindung, welche Freundschaft, welche Kollegialität reicht wohl an die Geistesgemeinschaft jener hohen Apostel, die dem vermenschlichten Worte des Lebens am nächsten gestanden, die es mit Augen beschaut, und mit ihren Händen betastet haben? - Da war all jene falsche, feige Scham entfernt, welche die Namenchristen beinahe stets auseinander hält, so dass sie's nie wagen, ein freies, herzliches Wort über die tieferen Bedürfnisse des Herzens und die Geheimnisse der Ewigkeit mit einander getreulich zu tauschen. Da war unmittelbarer Geistesverband, belebende Wechselwirkung, und die Liebe, dieses Band der Vollkommenheit, empfing ihre edelste Weihe durch das gemeinsame Hängen der Glieder an ihrem auserwählten Haupt. - So ists zu allen Zeiten. Der uns eingepflanzte Geselligkeitstrieb findet seine wahrhaftige Nahrung und Befriedigung nur im Elemente der himmlischen Wahrheit, nur in der Gnade Jesu Christi. Was die Kinder Gottes hier vereint erfahren und gewinnen, was sie einander hier mitteilen, das bildet, das fördert sie, das heiligt ihr Zusammensein, das windet ein </w:t>
      </w:r>
      <w:proofErr w:type="spellStart"/>
      <w:r>
        <w:t>unzerreißliches</w:t>
      </w:r>
      <w:proofErr w:type="spellEnd"/>
      <w:r>
        <w:t xml:space="preserve"> Friedens- und Liebesband um ihre Seelen, - das heißt im wahren Sinne gelebt. Jesus Christus war der klare Vereinigungspunkt Seiner Jünger; Er soll auch der unsrige sein, wenn wir uns zur Lehre von der Gemeinschaft der Heiligen bekennen. Selig ist eine Freundschaft, die im Geiste auf Tabor vor Ihm geschlossen, in Gethsemane und auf Golgatha geweiht, an Seinem offenen Grabe befestigt wird, und die also verbundenen Herzen zum ewigen Zion hinführt. O dass es bei uns viele, ja lauter solche Genossenschaften gäbe! </w:t>
      </w:r>
    </w:p>
    <w:p w14:paraId="31746B40" w14:textId="77777777" w:rsidR="00C1008A" w:rsidRDefault="00C1008A" w:rsidP="00C1008A">
      <w:pPr>
        <w:pStyle w:val="StandardWeb"/>
      </w:pPr>
      <w:r>
        <w:t xml:space="preserve">Aber so verhielt </w:t>
      </w:r>
      <w:proofErr w:type="spellStart"/>
      <w:r>
        <w:t>sichs</w:t>
      </w:r>
      <w:proofErr w:type="spellEnd"/>
      <w:r>
        <w:t xml:space="preserve"> nicht mit den galiläischen Städten. Da war Alles eher als Christus, der Geister und Gemüter Mittelpunkt. Sein Name mochte im geselligen Verkehr jener Menschen sehr unbeliebt, die Vereinigung mit Ihm und Seine Nachfolge als etwas sehr Unwillkommenes und Überflüssiges angesehen sein. Das aber, was unsere Namenchristen noch heutiges Tags verbindet, - Augenlust, Fleischeslust, hoffärtiges Leben, nichtige Träume </w:t>
      </w:r>
      <w:r>
        <w:lastRenderedPageBreak/>
        <w:t xml:space="preserve">von Weisheit, Ruhm und Freiheit, - Dinge, die von dem Blitze der Ewigkeit schon tausendfach in Rauch verkehrt worden sind, und doch stets wieder neu aus dem Sündenelement aufsteigen: das wars, warum sich jene Menschen versammelten, worin sie sich befreundeten. Einander zu vereiteln, zu verwahrlosen, zu täuschen, in den behaglichen Schlummer der Sicherheit tiefer einzuwiegen, - darnach stand ihr Sinn, das galt unter ihnen als Bildung und guter Ton, - aber von einem Heiland wollten sie nichts. Darum sind sie auch in Gesellschaft zur Hölle gefahren. - </w:t>
      </w:r>
    </w:p>
    <w:p w14:paraId="5A43478C" w14:textId="77777777" w:rsidR="00C1008A" w:rsidRDefault="00C1008A" w:rsidP="00C1008A">
      <w:pPr>
        <w:pStyle w:val="StandardWeb"/>
      </w:pPr>
      <w:r>
        <w:t xml:space="preserve">O wüssten wir, wie bitter den </w:t>
      </w:r>
      <w:proofErr w:type="spellStart"/>
      <w:r>
        <w:t>Kapernaiten</w:t>
      </w:r>
      <w:proofErr w:type="spellEnd"/>
      <w:r>
        <w:t xml:space="preserve"> und den übrigen Umwohnern des reizenden Sees von Genezareth ihr weltlustig-ungläubiges Zusammenleben zuletzt geworden ist: wir würden wohl nüchterner und besonnener werden, würden aufrichtiger und frömmer miteinander umgehen, würden den Namen und das Wort unsres Heilandes nicht so feig und herzlos aus unsern Gesellschaften verbannen, sondern uns unendlich freier und vertraulicher in Seinem Lichte bewegen und uns gegenseitig viel inniger anfassen, als gewöhnlich geschieht. Glaubet es gewiss: Wo Christus und Sein Heil nicht die Seele und das Leben unsrer Vereine wird, da ist unser Zusammenleben eine eitle, sündliche, oft verpestende Sache; da gereicht </w:t>
      </w:r>
      <w:proofErr w:type="gramStart"/>
      <w:r>
        <w:t>Eines</w:t>
      </w:r>
      <w:proofErr w:type="gramEnd"/>
      <w:r>
        <w:t xml:space="preserve"> dem Andern viel öfter zur Verschlimmerung und endlich zum Gericht, und kann am Tag aller Tage so wenig vor dem Herrn bestehen, als Kapernaum und </w:t>
      </w:r>
      <w:proofErr w:type="spellStart"/>
      <w:r>
        <w:t>Bethsaida</w:t>
      </w:r>
      <w:proofErr w:type="spellEnd"/>
      <w:r>
        <w:t xml:space="preserve">. In solcherlei Kreisen wandeln die Seelen verhüllt voreinander, und weil keine was Rechtes von Gott weiß und genießt, weil keine einen inwendigen Menschen hat, der mit Freudigkeit offenbar werden könnte, so hält Jeglicher sich eine Weltmaske vor, worunter er dem Andern im Grunde doch fremd und von ihm geschieden bleibt. Wenn dann solche Maskenträger von einander hinwegsterben, so heißt es: „wohl aus den Augen, wohl aus dem Sinn,“ denn die Lücke eines Weltmenschen ist leicht auszufüllen, weil es ihrer im Überfluss gibt. - Kinder des lebendigen Gottes aber, die im Herrn zusammengelebt haben, behalten eine Wunde im Gemüt, wenn Eins Abschied von dem Andern nimmt auf Wiedersehen; denn wiedergeborene Seelen, die mit uns auf Tabor und Golgatha sich verschmälert haben, werden in dieser Welt nach ihrer Eigentümlichkeit nur schwer und selten ersetzt, und ihr Vermissen müssen wir dann mit verborgener Sehnsucht tragen, so lange wir im Leibe sind; was wir aber in Christo Jesu miteinander gelebt, geliebt, gebetet, geweint, beraten und gewirkt haben, das bildet den Grund eines ewigen Bundes, - und an den Gliedern des Herrn erfüllet sich, was einst David zu Jonathan sagte: Was aber Du und ich miteinander geredet (und gelebt) haben, da ist der Herr zwischen Dir und mir ewiglich! - (1. Sam. 20, 23. 42.) - </w:t>
      </w:r>
    </w:p>
    <w:p w14:paraId="621CB9C6" w14:textId="77777777" w:rsidR="00C1008A" w:rsidRDefault="00C1008A" w:rsidP="00C1008A">
      <w:pPr>
        <w:pStyle w:val="berschrift2"/>
      </w:pPr>
      <w:r>
        <w:t>III.</w:t>
      </w:r>
    </w:p>
    <w:p w14:paraId="030FBAB3" w14:textId="77777777" w:rsidR="00C1008A" w:rsidRDefault="00C1008A" w:rsidP="00C1008A">
      <w:pPr>
        <w:pStyle w:val="StandardWeb"/>
      </w:pPr>
      <w:r>
        <w:t xml:space="preserve">Sehen wir ferner auf das eigentliche Verhältnis zu Gott und seinem ewigen Reiche hin, so ist es einleuchtend: die Jünger waren zu einer hohen Stufe heilvoller Verbindung mit Ihm </w:t>
      </w:r>
      <w:proofErr w:type="spellStart"/>
      <w:r>
        <w:t>hinangefördert</w:t>
      </w:r>
      <w:proofErr w:type="spellEnd"/>
      <w:r>
        <w:t xml:space="preserve">. Je treuer und kindlicher sie dem Herrn bisher gefolgt hatten, je tiefer Sein Wort in ihnen geblieben war, desto schönerer, wichtigerer, erhabenerer Offenbarungen Seiner Gnade und Herrlichkeit wurden sie gewürdigt. Je näher sie mit Jesu verbunden waren, in </w:t>
      </w:r>
      <w:proofErr w:type="gramStart"/>
      <w:r>
        <w:t>eine</w:t>
      </w:r>
      <w:proofErr w:type="gramEnd"/>
      <w:r>
        <w:t xml:space="preserve"> desto kindlichere Gemeinschaft kamen sie mit Gott, dem himmlischen Vater selbst, desto fester wurde ihre Religion, wie man zu sagen pflegt, gegründet. Es ging dabei allerdings durch Proben des Glaubens und der Treue, wie es bei Allen gehen muss, die das ewige Leben ererben. Hatten sie redlich darin beharrt, hatten sie mit Ernst gelernt und das Gelernte rechtschaffen angewandt, - so hielt ihnen der Herr in seinem unerschöpflichen Reichtum stets wieder neue, höhere Gnaden bereit, wodurch sie noch klarer in das Geheimnis der Gottseligkeit eingeführt wurden. Da mussten sie jeglichen Tag nicht erst schüchtern umherblicken und fragen: „worauf soll ich mich heute freuen?“ sondern so lange Jesus ihr Herr war, ging es alle Tage herrlicher, von Klarheit zu Klarheit, von Kraft zu Kraft. O wie mag es ihnen auf jenem Berge gewesen sein, als sie im Sonnenangesicht Jesu den Grund und </w:t>
      </w:r>
      <w:r>
        <w:lastRenderedPageBreak/>
        <w:t xml:space="preserve">die Bürgschaft ihrer ganzen Religion erblickten, und in der Stimme Gottes das allgegenwärtig nahe Zeugnis der himmlischen Wahrheit vernahmen! O große Ehre, - herrliche Gewissheit! Wer Solches erfuhr, war gegen die List und alle Angriffe der blinden Welt gewaffnet, und konnte, wenn er diese Lichtstrahlen treu, verständig bewahrte, dem irren Widerspruch der verblendeten Menge ruhig Trotz bieten. - Denn was du in der innigen Gemeinschaft mit Christo erlebt hast, das allein ist der Grund einer bleibenden Religion, einer dauernden Gemeinschaft mit dem lebendigen Gott. Nicht laue Untersuchungen über dies und jenes, nicht flüchtige Einstimmung mit den Urteilen der oft so flachen, </w:t>
      </w:r>
      <w:proofErr w:type="spellStart"/>
      <w:r>
        <w:t>ungöttlichen</w:t>
      </w:r>
      <w:proofErr w:type="spellEnd"/>
      <w:r>
        <w:t xml:space="preserve"> Gelehrtenwelt, - nicht hochfahrende Blitze einer unbekehrten Phantasie, die ihre Grundgedanken zuletzt doch aus dem Herzen nimmt, und wobei der begleitende Verstand nur Sachwalter des Herzens ist, - o nein, - nicht dies bildet den Lebensquell der Religion, sondern ihn bildet allein die Glaubensgemeinschaft mit dem Sohne Gottes, der gesagt hat: wer an Mich glaubt, von dessen Leibe werden Ströme des lebendigen Wassers fließen. - Gott stehet das Herz an. Wie das Herz, d. h. der Grundwille des Menschen bestellt ist, so wird seine Religion ausfallen. Die christliche Religion aber ist darum die einzig wahre und die beste, weil hier das Herz allermeist in Anspruch genommen wird, und weil das Geheimnis der Seligkeit hier bei Keinem wohnet, der nicht zuvor die gerechte Forderung erfüllet: „Gib mir, mein Sohn, meine Tochter, dein Herz, und lass Deinen Augen meine Wege </w:t>
      </w:r>
      <w:proofErr w:type="spellStart"/>
      <w:r>
        <w:t>wohlgefallen</w:t>
      </w:r>
      <w:proofErr w:type="spellEnd"/>
      <w:r>
        <w:t xml:space="preserve">!“ </w:t>
      </w:r>
    </w:p>
    <w:p w14:paraId="0D7A095F" w14:textId="77777777" w:rsidR="00C1008A" w:rsidRDefault="00C1008A" w:rsidP="00C1008A">
      <w:pPr>
        <w:pStyle w:val="StandardWeb"/>
      </w:pPr>
      <w:r>
        <w:t xml:space="preserve">Die Jünger Christi haben ihr Herz mit auf Tabor hinaufgenommen, und darum einen so seligen Weg bis an ihr Ende gehabt. So gehet es noch Jedem, der aus der Wahrheit ist. Unsre Menschheit ist gleichsam ein Turm, das Herz die Glocke darin. Da schlägt Gottes Geist mit Semem Wort an, das einem Hammer zu vergleichen ist. Umhüllen wir aber diese Glocke mit Flechtwerk, so tönet der Hammer nicht, die Gnadenstunde kann nicht hörbar geschlagen werden, und kein Ohr in unsrem Innern vernimmt es, ob ein Fest sei oder nicht, und welche Zeit der heilige Gott in uns andeute. - Nur, wo wir die Zeugnisse Christi klar zu Herzen fassen, vernehmen wir auch die rechten Stimmen und Stunden des göttlichen Reiches und kommen dadurch in das rechte Verhältnis zu Gott. Gehe es dabei dann durch frohe oder traurige Zeiten, durch gute oder böse Gerüchte, - das macht in der Hauptsache gar wenig aus; wenn wir nur wissen, wie wir mit Gott daran sind! Wenn nur die Klarheit des Herrn in unsrem inwendigen Auge sich spiegelt, so dass wir Christum stets kräftiger als den </w:t>
      </w:r>
      <w:proofErr w:type="spellStart"/>
      <w:r>
        <w:t>allgenugsamen</w:t>
      </w:r>
      <w:proofErr w:type="spellEnd"/>
      <w:r>
        <w:t xml:space="preserve"> Quell der Weisheit, Gerechtigkeit, Heiligung und Erlösung fassen, und durch Ihn stets freudiger, </w:t>
      </w:r>
      <w:proofErr w:type="spellStart"/>
      <w:r>
        <w:t>erhörlicher</w:t>
      </w:r>
      <w:proofErr w:type="spellEnd"/>
      <w:r>
        <w:t xml:space="preserve"> vor Gott treten! Ist es nicht ein seliger Lauf, so durch die Welt zu wandeln mit Christo, so mit Ihm, und durch Ihn mit dem himmlischen Vater die kurzen Tage der Gnadenzeit zu verleben? O wer darnach recht dürstete! Und wenn nicht, - warum wohl dürstet's dich nicht nach diesem Lebensborn? </w:t>
      </w:r>
    </w:p>
    <w:p w14:paraId="1DC638AA" w14:textId="77777777" w:rsidR="00C1008A" w:rsidRDefault="00C1008A" w:rsidP="00C1008A">
      <w:pPr>
        <w:pStyle w:val="StandardWeb"/>
      </w:pPr>
      <w:r>
        <w:t xml:space="preserve">Sehen wir auch diesfalls auf jene galiläischen Städte hin! Wie standen sie wohl mit dem lebendigen Gott, und welche Religion hatten sie denn, so lange Jesus Christus jenes furchtbare Weh' über ihren Unglauben, ihre </w:t>
      </w:r>
      <w:proofErr w:type="spellStart"/>
      <w:r>
        <w:t>Fremdigkeit</w:t>
      </w:r>
      <w:proofErr w:type="spellEnd"/>
      <w:r>
        <w:t xml:space="preserve"> gegen Ihn ausrufen musste? - Eine gewisse Art von Religion bestand allerdings auch bei ihnen, wie bei den todtesten Gemeinden der neuern Christenwelt, - weil ein Mensch seine Abhängigkeit von Gott nur durch eine Seelengrimasse verleugnen kann, und sich dadurch, wenn er's tut, unter das Tier herabwürdigt. Aber welch eine Religion ist doch diejenige, die des lebendigen Heilandes entbehrt, und Ihn, sei’s durch Aberglauben oder durch Unglauben, in den Winkel stellt? - Was hat wohl ein Sünder, der keinen Erlöser, keinen versöhnenden Mittler seiner Todesschuld, keinen zurechtweisenden Erben mehr seiner sündigen Seele will und erkennt? Einen Raum hat er, ohne Himmel und Sonne, eine Form ohne lebendigen Inhalt, einen Gottesbegriff ohne ein selig machendes Wesen, ein Wort ohne zeitliches und ewiges Heil. - Darum schreibt Johannes, der Apostel: „wer übertritt, und bleibet nicht in der Lehre Christi, der hat keinen Gott,“ - </w:t>
      </w:r>
      <w:proofErr w:type="spellStart"/>
      <w:r>
        <w:t>ebendamit</w:t>
      </w:r>
      <w:proofErr w:type="spellEnd"/>
      <w:r>
        <w:t xml:space="preserve"> im Grunde auch keine Religion (2. Joh. v.). Es mochten mancherlei </w:t>
      </w:r>
      <w:r>
        <w:lastRenderedPageBreak/>
        <w:t xml:space="preserve">Gotteshäuser und Zeremonien in jenen galiläischen Städten bestehen, woran die verweltlichte Menge in ihrer Art den gewohnten Anteil nahm. Aber was war dieser Schein, während Jesus ihnen mit erhobener Hand ihre Höllenfahrt ankündigte? Wie Mancher, der keinen Heiland in dieser Welt begehrt, sondern den einzigen Sohn Gottes unter unzähligen Ausflüchten und Vorurteilen umgeht, weil er der Welt frönen will, hält sich in seinem </w:t>
      </w:r>
      <w:proofErr w:type="spellStart"/>
      <w:r>
        <w:t>eigenliebig</w:t>
      </w:r>
      <w:proofErr w:type="spellEnd"/>
      <w:r>
        <w:t xml:space="preserve"> gesteiften Sinne für religiös, und fährt zuletzt doch nirgends hin, als in die Hölle, zu seinen Fleischesgenossen von </w:t>
      </w:r>
      <w:proofErr w:type="spellStart"/>
      <w:r>
        <w:t>Bethsaida</w:t>
      </w:r>
      <w:proofErr w:type="spellEnd"/>
      <w:r>
        <w:t xml:space="preserve"> und Kapernaum! - Es ist eigentlich eine Schmach, ja, ein Gräuel, dass diejenigen, die sich nunmehr noch von dem einzigen Weltheiland lossagen, oder doch aus Welt- und Sündenlust beharrlich ferne von Ihm gestellt bleiben, noch von Religion reden und sich darauf verlassen mögen, während Christus ihrem Unglauben so gut als jenen galiläischen Städten die Verdammnis vorher verkündigt, und dadurch ihre vermeinte Religion für ein Nichts erklärt hat. Ja, </w:t>
      </w:r>
      <w:proofErr w:type="gramStart"/>
      <w:r>
        <w:t>fürwahr</w:t>
      </w:r>
      <w:proofErr w:type="gramEnd"/>
      <w:r>
        <w:t xml:space="preserve">: wer den Mann von Bethlehem, Nazareth, Tabor, Gethsemane und Golgatha nicht aufnehmen, Seine herrlichsten, im Feuer des Todes, in der Glorie der Auferstehung durchläuterten Worte nicht fassen und seinen armen, nichtigen Leben zum Grunde legen mag, - der hat keine Religion, - der geht durch die eigene Schuld seines Unglaubens verloren. Für Tabor erwählet er den Abgrund, und statt der herrlichen Freiheit der Kinder Gottes überliefert er sich mutwillig dem furchtbaren Tage jenes ewigen Gerichts, der die Verächter und Halbherzigen erwartet, und wo es heißen wird: „Wer nicht glaubet, der wird verdammt werden!“ - </w:t>
      </w:r>
    </w:p>
    <w:p w14:paraId="5878903F" w14:textId="77777777" w:rsidR="00C1008A" w:rsidRDefault="00C1008A" w:rsidP="00C1008A">
      <w:pPr>
        <w:pStyle w:val="berschrift2"/>
      </w:pPr>
      <w:r>
        <w:t>IV.</w:t>
      </w:r>
    </w:p>
    <w:p w14:paraId="2442AD76" w14:textId="77777777" w:rsidR="00C1008A" w:rsidRDefault="00C1008A" w:rsidP="00C1008A">
      <w:pPr>
        <w:pStyle w:val="StandardWeb"/>
      </w:pPr>
      <w:r>
        <w:t xml:space="preserve">Wir können nun kurz endigen, wo es die Zukunft der Seele betrifft, weil wir bereits Vieles davon gesagt haben. - Doch sehet noch zum Schlusse hin auf die verklärten Geister, Mose und Elia! - Da stehen sie noch einmal vor uns in überirdischer, himmlischer Klarheit, geheimnisvolle Boten jenes ewigen Geheimnisses, das Gottes Sohn unter uns verwirklichen sollte! - In ihrem vergangenen Leben und in ihrer Herrlichkeit aus jener </w:t>
      </w:r>
      <w:proofErr w:type="spellStart"/>
      <w:r>
        <w:t>Taborsspitze</w:t>
      </w:r>
      <w:proofErr w:type="spellEnd"/>
      <w:r>
        <w:t xml:space="preserve"> schwebt auch unsere eigene Zukunft vor uns. Aus einem Himmel voll Klarheit kommen sie her als Unsterbliche, und nach der Vollendung ihres Versöhners und </w:t>
      </w:r>
      <w:proofErr w:type="spellStart"/>
      <w:r>
        <w:t>Königes</w:t>
      </w:r>
      <w:proofErr w:type="spellEnd"/>
      <w:r>
        <w:t xml:space="preserve">, dem sie hier einen so großen, mit menschlichen Worten nur kurz bezeichneten Auftrag berichten dürfen, wartet noch eine glänzendere Zukunft, ein höherer Himmel auf sie. - Welcher Gesandte und Geschäftsträger dieser Welt, der eine Reise für seinen König tut, mag wohl einen solch' herrlichen Lohn vermuten, wie diesen Geistern eine Belohnung droben zu Teil ward, als sie wieder in die himmlischen Bleibestätten zurückkehrten, und ihr Angesicht vor dem Stuhle des Allherrschenden niederbeugten? - Welch' eine Zukunft, die die Kinder Gottes, die Nachfolger unsers Herrn noch jetzt erwartet! - Sie haben's nicht nötig, hier mit Kapernaum und </w:t>
      </w:r>
      <w:proofErr w:type="spellStart"/>
      <w:r>
        <w:t>Bethsaida</w:t>
      </w:r>
      <w:proofErr w:type="spellEnd"/>
      <w:r>
        <w:t xml:space="preserve"> den vergänglichen Lüsten und Meinungen der Welt zu frönen. Davon sind sie erlöst, und dafür ist eine durch Christi Blut erkaufte Seele zu groß. Sie wissen es, wohin dir Städte Galiläa s gefahren sind, und wie ihr Name nicht einmal im Buch der Geschichte, geschweige im Buche des Lebens mit Ehren steht. Wer aber auf Tabor und Golgatha mit Jesu lebt, der hat eine selige Zukunft. Die Jünger waren einst dort, - und wer unter uns beneidet sie nicht um ihr köstliches Loos? - </w:t>
      </w:r>
    </w:p>
    <w:p w14:paraId="2D0542EA" w14:textId="77777777" w:rsidR="00C1008A" w:rsidRDefault="00C1008A" w:rsidP="00C1008A">
      <w:pPr>
        <w:pStyle w:val="StandardWeb"/>
      </w:pPr>
      <w:r>
        <w:t xml:space="preserve">Es gibt eine höllische Zukunft. Dahin wandern die Verächter Jesu Christi, die </w:t>
      </w:r>
      <w:proofErr w:type="spellStart"/>
      <w:r>
        <w:t>Irdischgesinnten</w:t>
      </w:r>
      <w:proofErr w:type="spellEnd"/>
      <w:r>
        <w:t xml:space="preserve"> (Phil. 3, 11), die Fleisch für ihren Arm halten, und über lauter fleischlichen Rücksichten und </w:t>
      </w:r>
      <w:proofErr w:type="spellStart"/>
      <w:r>
        <w:t>Betäubungen</w:t>
      </w:r>
      <w:proofErr w:type="spellEnd"/>
      <w:r>
        <w:t xml:space="preserve"> niemals den </w:t>
      </w:r>
      <w:proofErr w:type="spellStart"/>
      <w:r>
        <w:t>Rettersarm</w:t>
      </w:r>
      <w:proofErr w:type="spellEnd"/>
      <w:r>
        <w:t xml:space="preserve"> und das Kreuz Christi recht anfassen, um über den Bereich des Fleisches und des Todes hinauszukommen. Ihr Vorbild haben solcherlei Leute, vom liederlichen Bettler bis zum glatten, ungläubigen Obern hinauf, in den Städten des Sees Genezareth und im drohenden </w:t>
      </w:r>
      <w:proofErr w:type="spellStart"/>
      <w:r>
        <w:t>Weheruf</w:t>
      </w:r>
      <w:proofErr w:type="spellEnd"/>
      <w:r>
        <w:t xml:space="preserve"> Jesu Christi. Dorthin, nicht anderswohin, geht es mit ihnen, wofern sie nicht vor den Füßen des Gekreuzigten Buße tun. Diese, und keine andere Zukunft erwartet sie. - </w:t>
      </w:r>
    </w:p>
    <w:p w14:paraId="3DE4C394" w14:textId="77777777" w:rsidR="00C1008A" w:rsidRDefault="00C1008A" w:rsidP="00C1008A">
      <w:pPr>
        <w:pStyle w:val="StandardWeb"/>
      </w:pPr>
      <w:r>
        <w:lastRenderedPageBreak/>
        <w:t xml:space="preserve">Es gibt aber auch eine himmlische Zukunft, und diese glänzt den Gläubigen lieblich, trostreich auch ins weinende Aug' in dem verklärten Leibe des Herrn, im Lichte, das einst in heiliger Nachtstille auf Tabor in die Seelen der auserwählten Apostel geleuchtet hat. Es gibt ein himmlisches Geisteslicht, das keine Welt, keine Zeit verlöschen kann. Dieses Licht ist das Leben der Menschen, und wo leuchtet es? Allein in Jesu, dem Sohn des lebendigen Gottes! - In Ihm liegt unser Leben, daher auch unsere Zukunft. Wer hier in Ihm lebet, wird ewiglich leben. Dazu diene uns die Leuchte Seiner Herrlichkeit auf Tabor, und Seine Liebesflamme in Gethsemane und auf Golgatha! - Er lebet ewiglich; - lasset uns Ihm ewiglich leben! - Amen. </w:t>
      </w:r>
    </w:p>
    <w:p w14:paraId="0C2FE3EE" w14:textId="77777777" w:rsidR="00C1008A" w:rsidRDefault="00C1008A" w:rsidP="00C1008A">
      <w:pPr>
        <w:pStyle w:val="berschrift1"/>
      </w:pPr>
      <w:r>
        <w:t>Luther, Martin - Letzte Predigt. Gehalten am VI. Sonntag nach Epiph. (14. Februar 1346) über Matth. 11, 25-30 zu Eisleben.</w:t>
      </w:r>
    </w:p>
    <w:p w14:paraId="2447C8CD" w14:textId="77777777" w:rsidR="00C1008A" w:rsidRDefault="00C1008A" w:rsidP="00C1008A">
      <w:pPr>
        <w:pStyle w:val="StandardWeb"/>
      </w:pPr>
      <w:r>
        <w:t xml:space="preserve">Das ist ein schönes Evangelium und hat viel Dinge in sich begriffen; aber wir wollen jetzt zum Teil davon reden, so viel wir können und Gott Gnade verleiht. </w:t>
      </w:r>
    </w:p>
    <w:p w14:paraId="70EF21CF" w14:textId="77777777" w:rsidR="00C1008A" w:rsidRDefault="00C1008A" w:rsidP="00C1008A">
      <w:pPr>
        <w:pStyle w:val="StandardWeb"/>
      </w:pPr>
      <w:r>
        <w:t xml:space="preserve">Der Herr lobt und preist seinen himmlischen Vater allhier, dass er verborgen habe solches den Klugen und Weisen, das ist, dass er das heilige Evangelium den Weisen und Klugen nicht hat kund getan, sondern den Kindern und Jungen offenbart, die nicht reden und predigen können, noch klug und weise sind. Hiermit hat er angezeigt, dass er den Weisen und Klugen </w:t>
      </w:r>
      <w:proofErr w:type="gramStart"/>
      <w:r>
        <w:t>feind</w:t>
      </w:r>
      <w:proofErr w:type="gramEnd"/>
      <w:r>
        <w:t xml:space="preserve"> sei und Lust und Liebe habe zu denen, so nicht klug und </w:t>
      </w:r>
      <w:proofErr w:type="spellStart"/>
      <w:r>
        <w:t>weise</w:t>
      </w:r>
      <w:proofErr w:type="spellEnd"/>
      <w:r>
        <w:t xml:space="preserve">, sondern wie die jungen Kinder sind. </w:t>
      </w:r>
    </w:p>
    <w:p w14:paraId="20F0EB07" w14:textId="77777777" w:rsidR="00C1008A" w:rsidRDefault="00C1008A" w:rsidP="00C1008A">
      <w:pPr>
        <w:pStyle w:val="StandardWeb"/>
      </w:pPr>
      <w:r>
        <w:t xml:space="preserve">Aber das ist vor der Welt sehr töricht und ärgerlich geredet, dass Gott den Weisen so feind sein sollte und sie also verdammen; so wir doch meinen, Gott könne nicht regieren, er müsse kluge und weise Leute dazu haben. Aber es hat diese Meinung: Die Weisen und klugen in der Welt machen's also, dass ihnen Gott nicht günstig oder gut sein kann, denn sie haben das Herzeleid, machen's in der christlichen Kirche wie sie es selbst wollen, alles, was Gott tut und macht, das müssen sie bessern, dass also kein ärmerer, geringerer, </w:t>
      </w:r>
      <w:proofErr w:type="spellStart"/>
      <w:r>
        <w:t>verächtlicherer</w:t>
      </w:r>
      <w:proofErr w:type="spellEnd"/>
      <w:r>
        <w:t xml:space="preserve"> </w:t>
      </w:r>
      <w:proofErr w:type="spellStart"/>
      <w:r>
        <w:t>Discipel</w:t>
      </w:r>
      <w:proofErr w:type="spellEnd"/>
      <w:r>
        <w:rPr>
          <w:rStyle w:val="Funotenzeichen"/>
        </w:rPr>
        <w:footnoteReference w:id="1"/>
      </w:r>
      <w:r>
        <w:t xml:space="preserve"> nicht auf Erden ist, als Gott; er muss aller Jünger sein, Jedermann will sein Schulmeister und </w:t>
      </w:r>
      <w:proofErr w:type="spellStart"/>
      <w:r>
        <w:t>Präceptor</w:t>
      </w:r>
      <w:proofErr w:type="spellEnd"/>
      <w:r>
        <w:rPr>
          <w:rStyle w:val="Funotenzeichen"/>
        </w:rPr>
        <w:footnoteReference w:id="2"/>
      </w:r>
      <w:r>
        <w:t xml:space="preserve"> sein. Das sieht man von Anbeginn der Welt an allen Ketzern. Arius</w:t>
      </w:r>
      <w:r>
        <w:rPr>
          <w:rStyle w:val="Funotenzeichen"/>
        </w:rPr>
        <w:footnoteReference w:id="3"/>
      </w:r>
      <w:r>
        <w:t xml:space="preserve"> und Pelagius</w:t>
      </w:r>
      <w:r>
        <w:rPr>
          <w:rStyle w:val="Funotenzeichen"/>
        </w:rPr>
        <w:footnoteReference w:id="4"/>
      </w:r>
      <w:r>
        <w:t xml:space="preserve">, und jetzt zu unserer Zeit die Wiedertäufer und Sakramentierer und alle Schwärmer und Aufrührer, die sind damit nicht zufrieden, was Gott gemacht und eingesetzt hat, können es nicht bleiben lassen, wie er es geordnet, meinen, sie müssen auch etwas machen, auf dass sie etwas Besseres seien vor andern Leuten und rühmen können: Das habe ich gemacht; es ist zu schlecht und gering, ja zu kindisch und närrisch, was Gott macht und stiftet, ich muss etwas dazu tun. </w:t>
      </w:r>
    </w:p>
    <w:p w14:paraId="55752383" w14:textId="77777777" w:rsidR="00C1008A" w:rsidRDefault="00C1008A" w:rsidP="00C1008A">
      <w:pPr>
        <w:pStyle w:val="StandardWeb"/>
      </w:pPr>
      <w:r>
        <w:t xml:space="preserve">Das ist die Natur der schändlichen Weisheit auf Erden, sonderlich in der christlichen Kirche, da ein Bischof auf den andern, ein Pfarrherr auf den andern hackt und beißt und einer den andern hindert und stößt; wie man allezeit im Kirchenregiment solches mit großem Schaden erfahren hat. Dieselbigen sind die rechten Meister </w:t>
      </w:r>
      <w:proofErr w:type="spellStart"/>
      <w:r>
        <w:t>Klüglinge</w:t>
      </w:r>
      <w:proofErr w:type="spellEnd"/>
      <w:r>
        <w:t xml:space="preserve">, davon Christus hier redet, die das Pferd am Hintern zäumen und nicht auf dem Wege bleiben wollen, so uns Gott selbst vorgestellt, sondern immer etwas Sonderliches haben und machen müssen, dass die Leute </w:t>
      </w:r>
      <w:r>
        <w:lastRenderedPageBreak/>
        <w:t xml:space="preserve">darnach sagen: Ei, es ist nichts mit unserm Pfarrherrn oder Prediger; das ist der rechte Mann, der wird's tun. </w:t>
      </w:r>
    </w:p>
    <w:p w14:paraId="09E04CBB" w14:textId="77777777" w:rsidR="00C1008A" w:rsidRDefault="00C1008A" w:rsidP="00C1008A">
      <w:pPr>
        <w:pStyle w:val="StandardWeb"/>
      </w:pPr>
      <w:r>
        <w:t xml:space="preserve">Ist's aber nicht verdrießlich, und sollte Gott darüber nicht ungeduldig werden? Sollte er an Solchen großen Gefallen haben, die ihm </w:t>
      </w:r>
      <w:proofErr w:type="spellStart"/>
      <w:r>
        <w:t>so gar</w:t>
      </w:r>
      <w:proofErr w:type="spellEnd"/>
      <w:r>
        <w:t xml:space="preserve"> zu klug und weise sein und allezeit ihn zur Schule führen wollen? Wie in demselbigen Kapitel hernach folgt: Die Weisheit muss sich rechtfertigen lassen von ihren eigenen Kindern. Ei, es steht fein, wenn das Ei klüger sein will als die Henne; eine schöne Meisterschaft muss das sein, wo die Kinder ihren Vater oder Mutter, die Narren und Toren weise Leute regieren wollen. Siehe, das ist die Ursache, dass allenthalben die Klugen und Weisen in der Schrift verdammt werden. </w:t>
      </w:r>
    </w:p>
    <w:p w14:paraId="7CEC6A3C" w14:textId="77777777" w:rsidR="00C1008A" w:rsidRDefault="00C1008A" w:rsidP="00C1008A">
      <w:pPr>
        <w:pStyle w:val="StandardWeb"/>
      </w:pPr>
      <w:r>
        <w:t xml:space="preserve">Der Papst hat gleich auch </w:t>
      </w:r>
      <w:proofErr w:type="spellStart"/>
      <w:r>
        <w:t>also</w:t>
      </w:r>
      <w:proofErr w:type="spellEnd"/>
      <w:r>
        <w:t xml:space="preserve"> getan. Als</w:t>
      </w:r>
      <w:r>
        <w:rPr>
          <w:rStyle w:val="Funotenzeichen"/>
        </w:rPr>
        <w:footnoteReference w:id="5"/>
      </w:r>
      <w:r>
        <w:t>, da Christus das Predigtamt und das Sakrament seines Leibes und Blutes bestätigt und eingesetzt, wie es die Christen brauchen sollen, ihren Glauben damit zu stärken und zu kräftigen, da schreit der Papst: Nein, nein, es muss also nicht sein, es ist nicht weislich gehandelt! Denn sein Dekret sagt, es sei nicht fein, dass das Sakrament zu Stärkung des Glaubens der Christen soll gereicht werden, sondern es müsse ein Opfer sein, wenn der Priester die Messe liest für die Lebendigen und die Toten: als</w:t>
      </w:r>
      <w:r>
        <w:rPr>
          <w:rStyle w:val="Funotenzeichen"/>
        </w:rPr>
        <w:footnoteReference w:id="6"/>
      </w:r>
      <w:r>
        <w:t xml:space="preserve">, wenn ein Kaufmann über Land reisen will, so soll er zuvor sich eine Messe lesen lassen, alsdann werde es ihm glückselig ergehen. </w:t>
      </w:r>
    </w:p>
    <w:p w14:paraId="14B48ADE" w14:textId="77777777" w:rsidR="00C1008A" w:rsidRDefault="00C1008A" w:rsidP="00C1008A">
      <w:pPr>
        <w:pStyle w:val="StandardWeb"/>
      </w:pPr>
      <w:r>
        <w:t>Also, dass Gott die Taufe hat eingesetzt, das ist dem Papst ein geringes Ding und bei ihm bald verloren und kraftlos geworden; dagegen macht er seine Schürlinge</w:t>
      </w:r>
      <w:r>
        <w:rPr>
          <w:rStyle w:val="Funotenzeichen"/>
        </w:rPr>
        <w:footnoteReference w:id="7"/>
      </w:r>
      <w:r>
        <w:t>, die da Kappen</w:t>
      </w:r>
      <w:r>
        <w:rPr>
          <w:rStyle w:val="Funotenzeichen"/>
        </w:rPr>
        <w:footnoteReference w:id="8"/>
      </w:r>
      <w:r>
        <w:t xml:space="preserve"> und Platten tragen, die müssen mit ihren Orden und </w:t>
      </w:r>
      <w:proofErr w:type="spellStart"/>
      <w:r>
        <w:t>Möncherei</w:t>
      </w:r>
      <w:proofErr w:type="spellEnd"/>
      <w:r>
        <w:t xml:space="preserve"> der Welt helfen, dass, wer in solchen Orden tritt, der habe eine neue bessere Taufe, dadurch nicht allein ihm, sondern auch andern Leuten, wo sie wollen selig werden, geholfen werde. Das ist des Papstes Weisheit und Klugheit. Also geht's unserm Herrgott in der Welt, dass allewege, was es stiftet und ordnet, das muss vom Teufel und den Seinigen verkehrt, dazu gelästert und geschändet werden, und hält doch die Welt dafür, dass Gott sich solches solle gar wohl gefallen und gut sein lassen, dass ein jeglicher Narr ihn meistern und regieren wolle. </w:t>
      </w:r>
    </w:p>
    <w:p w14:paraId="6D401EEB" w14:textId="77777777" w:rsidR="00C1008A" w:rsidRDefault="00C1008A" w:rsidP="00C1008A">
      <w:pPr>
        <w:pStyle w:val="StandardWeb"/>
      </w:pPr>
      <w:r>
        <w:t xml:space="preserve">In weltlichen Sachen und Regiment geht's zwar auch also zu, wie auch Aristoteles davon schreibt, dass etliche Leute mit großer Weisheit und Verstand begnadet sind und nicht gemeine Leute; wie Gott oft einen feinen, hohen, verständigen Mann gibt, der mit Weisheit und Rat landen und Leuten dienen könnte. Aber solche fliehen vor den Geschäften, und man kann sie schwerlich zur Regierung bringen. Aber darnach sind andere, die </w:t>
      </w:r>
      <w:proofErr w:type="spellStart"/>
      <w:r>
        <w:t>wollen's</w:t>
      </w:r>
      <w:proofErr w:type="spellEnd"/>
      <w:r>
        <w:t xml:space="preserve"> sein und tun, und können's doch nicht tun, die heißt man denn im weltlichen Regiment </w:t>
      </w:r>
      <w:proofErr w:type="gramStart"/>
      <w:r>
        <w:t>Naseweise</w:t>
      </w:r>
      <w:proofErr w:type="gramEnd"/>
      <w:r>
        <w:t xml:space="preserve"> und Meister Klügel. Diese schilt man sehr, und man ist ihnen auch billig feind, und muss Jedermann klagen, dass man vor den Narren nirgends auskommen kann, sie sind zu keiner Sache nütze, denn dass sie nur Haar eintragen</w:t>
      </w:r>
      <w:r>
        <w:rPr>
          <w:rStyle w:val="Funotenzeichen"/>
        </w:rPr>
        <w:footnoteReference w:id="9"/>
      </w:r>
      <w:r>
        <w:t xml:space="preserve">. Darum sagen auch die Leute von ihnen: Hat uns der Teufel mit Narren beschmissen? Und Aristoteles, der solches in </w:t>
      </w:r>
      <w:proofErr w:type="spellStart"/>
      <w:r>
        <w:t>Regimenten</w:t>
      </w:r>
      <w:proofErr w:type="spellEnd"/>
      <w:r>
        <w:t xml:space="preserve"> gesehen, dass wenig rechte, tüchtige Leute sind zur Regierung, macht einen Unterschied zwischen rechten Weisen und Klugen, und andern, die er nennt </w:t>
      </w:r>
      <w:proofErr w:type="spellStart"/>
      <w:r>
        <w:t>id</w:t>
      </w:r>
      <w:proofErr w:type="spellEnd"/>
      <w:r>
        <w:t xml:space="preserve"> </w:t>
      </w:r>
      <w:proofErr w:type="spellStart"/>
      <w:r>
        <w:t>est</w:t>
      </w:r>
      <w:proofErr w:type="spellEnd"/>
      <w:r>
        <w:t xml:space="preserve">, </w:t>
      </w:r>
      <w:proofErr w:type="spellStart"/>
      <w:r>
        <w:t>opinione</w:t>
      </w:r>
      <w:proofErr w:type="spellEnd"/>
      <w:r>
        <w:t xml:space="preserve"> sua </w:t>
      </w:r>
      <w:proofErr w:type="spellStart"/>
      <w:r>
        <w:t>sapientes</w:t>
      </w:r>
      <w:proofErr w:type="spellEnd"/>
      <w:r>
        <w:t xml:space="preserve">, die sich's dünken lassen, sie seien klug und weise; gleichwie man </w:t>
      </w:r>
      <w:proofErr w:type="spellStart"/>
      <w:r>
        <w:t>auf deutsch</w:t>
      </w:r>
      <w:proofErr w:type="spellEnd"/>
      <w:r>
        <w:t xml:space="preserve"> sagt: Der Dünkel macht den Tanz gut. Diese meinen, dieweil sie im Regiment sitzen und eine hohe Person führen, so müssen sie klug sein. Und ein solcher Narr im Rat hindert die andern, dass sie mit keinem </w:t>
      </w:r>
      <w:r>
        <w:lastRenderedPageBreak/>
        <w:t xml:space="preserve">Schaden fortkommen können, denn er will in Teufels Namen klug sein mit Gewalt, und ist doch ein Narr. </w:t>
      </w:r>
    </w:p>
    <w:p w14:paraId="4FEF0705" w14:textId="77777777" w:rsidR="00C1008A" w:rsidRDefault="00C1008A" w:rsidP="00C1008A">
      <w:pPr>
        <w:pStyle w:val="StandardWeb"/>
      </w:pPr>
      <w:r>
        <w:t xml:space="preserve">So man nun solchen im weltlichen Regiment billig </w:t>
      </w:r>
      <w:proofErr w:type="spellStart"/>
      <w:r>
        <w:t>feind</w:t>
      </w:r>
      <w:proofErr w:type="spellEnd"/>
      <w:r>
        <w:t xml:space="preserve"> ist, die da wollen klug sein und sind's doch nicht; wie vielmehr sind das verdrießliche</w:t>
      </w:r>
      <w:r>
        <w:rPr>
          <w:rStyle w:val="Funotenzeichen"/>
        </w:rPr>
        <w:footnoteReference w:id="10"/>
      </w:r>
      <w:r>
        <w:t xml:space="preserve"> Leute, denen beide, Gott und Menschen billig gram sind, die in der heiligen, christlichen Kirche klug sein wollen und sind's nicht. Denn diese hindern das Predigtamt, dass die Leute nicht zu Gott kommen können. Als da ist gewesen zu unsrer Zeit Münzer</w:t>
      </w:r>
      <w:r>
        <w:rPr>
          <w:rStyle w:val="Funotenzeichen"/>
        </w:rPr>
        <w:footnoteReference w:id="11"/>
      </w:r>
      <w:r>
        <w:t xml:space="preserve"> und die Sakramentierer, die dem Evangelio seinen Lauf hindern und wehren, verführen die Leute, meinen, sie sind allein klug und </w:t>
      </w:r>
      <w:proofErr w:type="spellStart"/>
      <w:r>
        <w:t>weise</w:t>
      </w:r>
      <w:proofErr w:type="spellEnd"/>
      <w:r>
        <w:t xml:space="preserve">, weil sie im Amt und Regiment der Kirche sitzen. </w:t>
      </w:r>
    </w:p>
    <w:p w14:paraId="1FED2927" w14:textId="77777777" w:rsidR="00C1008A" w:rsidRDefault="00C1008A" w:rsidP="00C1008A">
      <w:pPr>
        <w:pStyle w:val="StandardWeb"/>
      </w:pPr>
      <w:r>
        <w:t>Also will auch der Papst ein sehr kluger Mann sein, ja der allerweiseste, allein darum, dass er hoch sitzt und vorgibt, er sei das Haupt der Kirche; damit ihn der Teufel so aufbläht, dass er meint, was er nur sagen und vornehmen darf</w:t>
      </w:r>
      <w:r>
        <w:rPr>
          <w:rStyle w:val="Funotenzeichen"/>
        </w:rPr>
        <w:footnoteReference w:id="12"/>
      </w:r>
      <w:r>
        <w:t>, das sei eitel göttliche Weisheit und Jedermann müsse es annehmen und folgen, und soll Niemand weiter fragen, ob es Gottes Wort sei oder nicht. Wie er in seinem großen Narrenbuch</w:t>
      </w:r>
      <w:r>
        <w:rPr>
          <w:rStyle w:val="Funotenzeichen"/>
        </w:rPr>
        <w:footnoteReference w:id="13"/>
      </w:r>
      <w:r>
        <w:t xml:space="preserve"> darf unverschämt sagen, es sei nicht zu vermuten, dass eine solche Hoheit (als er sein will) irren könne rc. Also auch Kaiser, Könige und Kardinäle, dieweil sie hoch sitzen, so meinen sie, dass sie nicht irren noch fehlen können. Eben solche Weisheit hatte </w:t>
      </w:r>
      <w:proofErr w:type="spellStart"/>
      <w:r>
        <w:t>Caiphas</w:t>
      </w:r>
      <w:proofErr w:type="spellEnd"/>
      <w:r>
        <w:t xml:space="preserve"> auch, da er mit den Juden zu Rate ging: Ihr groben Narren, ihr habt keine Köpfe, ihr wisst und versteht nichts; ist's nicht besser, dass Ein Mann sterbe, denn dass das ganze Volk verderbe? (Joh. 11,49 f.). Das war ein weiser, kluger Rat, dass besser wäre, Einen Menschen erwürgen, denn das ganze Land verderben. Wie ging aber dieser Rat hinaus? Eben damit brachte er's dazu, dass das ganze Land verderben und untergehen musste. Also tun alle solche Naseweise in der christlichen Kirche und im weltlichen Regiment. </w:t>
      </w:r>
    </w:p>
    <w:p w14:paraId="68508AF1" w14:textId="77777777" w:rsidR="00C1008A" w:rsidRDefault="00C1008A" w:rsidP="00C1008A">
      <w:pPr>
        <w:pStyle w:val="StandardWeb"/>
      </w:pPr>
      <w:r>
        <w:t xml:space="preserve">Das ist's nun, dass der Herr Christus hier spricht, er sei den Naseweisen </w:t>
      </w:r>
      <w:proofErr w:type="gramStart"/>
      <w:r>
        <w:t>feind</w:t>
      </w:r>
      <w:proofErr w:type="gramEnd"/>
      <w:r>
        <w:t xml:space="preserve">, er wolle sie nicht leiden in seiner christlichen Kirche, sie heißen Papst, Kaiser, Könige, Fürsten, Doktoren, die ihm sein göttliches Wort meistern und mit ihrer eigenen Klugheit in den hohen, großen Sachen des Glaubens und unserer Seligkeit regieren. Solcher Exempel haben wir selbst viel erfahren in kurzer Zeit, dass solche </w:t>
      </w:r>
      <w:proofErr w:type="spellStart"/>
      <w:r>
        <w:t>Klüglinge</w:t>
      </w:r>
      <w:proofErr w:type="spellEnd"/>
      <w:r>
        <w:t xml:space="preserve"> sich unterstanden, Einigung oder Reformation anzurichten, dadurch in der christlichen Kirche Einigkeit würde, und solches mit köstlichem Vorgeben zu Markt brachten, sagten: so und so </w:t>
      </w:r>
      <w:proofErr w:type="spellStart"/>
      <w:r>
        <w:t>sollen's</w:t>
      </w:r>
      <w:proofErr w:type="spellEnd"/>
      <w:r>
        <w:t xml:space="preserve"> der Kaiser, die Könige, Fürsten und Herren machen, so könnte man Landen und Leuten helfen und viel Gutes in der Christenheit schaffen. Aber was man durch solche eigene Anschläge und Klugheit ausrichtet und schafft, des sieht man wohl. </w:t>
      </w:r>
    </w:p>
    <w:p w14:paraId="74EF2E38" w14:textId="77777777" w:rsidR="00C1008A" w:rsidRDefault="00C1008A" w:rsidP="00C1008A">
      <w:pPr>
        <w:pStyle w:val="StandardWeb"/>
      </w:pPr>
      <w:r>
        <w:t xml:space="preserve">Und am allermeisten und allezeit hat solche Weisheit und Klugheit der Papst und die Kardinäle getrieben, so Gottes Meister haben sein wollen und selbst die Christenheit regieren. Aber das will Gott nicht leiden: er will nicht Schüler sein, sie sollen Schüler sein. Er ist die ewige Weisheit und weiß wohl, was er tun oder lassen will. Sie meinen, dieweil sie obenan im Regiment sitzen, darum seien sie die Klügsten, sehen tiefer in die Schrift, denn andere Leute; darum stürzt sie auch Gott gräulich, denn er will's und kann's und soll's auch nicht leiden. Und macht's doch also, dass das Evangelium den Hohen und Weisen verborgen bleibt, und regiert seine Kirche viel anders, denn sie gedenken und verstehen, ob sie sich gleich dünken lassen, </w:t>
      </w:r>
      <w:r>
        <w:lastRenderedPageBreak/>
        <w:t xml:space="preserve">sie wissen und </w:t>
      </w:r>
      <w:proofErr w:type="spellStart"/>
      <w:r>
        <w:t>verstehen's</w:t>
      </w:r>
      <w:proofErr w:type="spellEnd"/>
      <w:r>
        <w:t xml:space="preserve"> alles, und weil sie im Regiment sitzen, so könne Gott ihres Rates und Regierens nicht geraten</w:t>
      </w:r>
      <w:r>
        <w:rPr>
          <w:rStyle w:val="Funotenzeichen"/>
        </w:rPr>
        <w:footnoteReference w:id="14"/>
      </w:r>
      <w:r>
        <w:t xml:space="preserve">. </w:t>
      </w:r>
    </w:p>
    <w:p w14:paraId="16CCFF0D" w14:textId="77777777" w:rsidR="00C1008A" w:rsidRDefault="00C1008A" w:rsidP="00C1008A">
      <w:pPr>
        <w:pStyle w:val="StandardWeb"/>
      </w:pPr>
      <w:r>
        <w:t>Und lautet gleich als sei es neidisch geredet, dass er eben also spricht: „Ich danke dir, himmlischer Vater“; so doch gar kein Neid noch Hass in seinem Herzen gewesen; denn, so er sich selbst mit Leib und Leben für uns hat gegeben, wie konnte da ein Neid sein? Aber der Verdruss und Unlust kommt daher, dass die elenden, törichten Leute die göttliche Majestät meistern wollen; das kann und soll er auch nicht leiden, und alle fromme Herzen danken ihm dafür, denn des Klügelns und Meisterns wäre auch sonst kein Ende. Der Teufel reitet die Leute, dass sie aus der Heiligen Schrift und Gottes Wort einen hohen Namen, eigenes Lob und Ehre suchen und mehr sein wollen, denn andere Leute. Aber wir sollten hier sagen: lieber himmlischer Vater, rede du, ich will gern ein Narr und Kind sein und schweigen; denn sollte ich das Regiment aus meinem eigenen Witz</w:t>
      </w:r>
      <w:r>
        <w:rPr>
          <w:rStyle w:val="Funotenzeichen"/>
        </w:rPr>
        <w:footnoteReference w:id="15"/>
      </w:r>
      <w:r>
        <w:t xml:space="preserve">, Weisheit und Vernunft führen, so stäke der Karren längst im Drecke und wäre das Schiff längst zu Trümmern gegangen! Darum, lieber Gott, regiere und führe du es selbst, ich will mir gerne meine Augen ausstechen, die Vernunft </w:t>
      </w:r>
      <w:proofErr w:type="spellStart"/>
      <w:r>
        <w:t>zutun</w:t>
      </w:r>
      <w:proofErr w:type="spellEnd"/>
      <w:r>
        <w:rPr>
          <w:rStyle w:val="Funotenzeichen"/>
        </w:rPr>
        <w:footnoteReference w:id="16"/>
      </w:r>
      <w:r>
        <w:t xml:space="preserve">, und dich allein durch dein Wort regieren lassen. </w:t>
      </w:r>
    </w:p>
    <w:p w14:paraId="51614DFE" w14:textId="77777777" w:rsidR="00C1008A" w:rsidRDefault="00C1008A" w:rsidP="00C1008A">
      <w:pPr>
        <w:pStyle w:val="StandardWeb"/>
      </w:pPr>
      <w:r>
        <w:t>Aber das kann man bei der Welt nicht erhalten. Die Rottengeister stehen darum auf, suchen im Grunde nichts andres, denn dass sie bei dem Volk große Ehre haben mögen, dass man von ihnen sage: Das ist der rechte Mann, der wird's tun! und dass sie sich selbst auch mit solchem Ruhm kitzeln</w:t>
      </w:r>
      <w:r>
        <w:rPr>
          <w:rStyle w:val="Funotenzeichen"/>
        </w:rPr>
        <w:footnoteReference w:id="17"/>
      </w:r>
      <w:r>
        <w:t xml:space="preserve"> und brüsten können: Das hast du getan, das ist dein Werk, du bist der treffliche Mann, der rechte Meister. Das taugt nun für alle Hunde nicht</w:t>
      </w:r>
      <w:r>
        <w:rPr>
          <w:rStyle w:val="Funotenzeichen"/>
        </w:rPr>
        <w:footnoteReference w:id="18"/>
      </w:r>
      <w:r>
        <w:t xml:space="preserve">. Denn rechte Prediger sollen nur allein Gottes Wort fleißig und treulich. lehren und dessen Ehre und Lob allein suchen. Desgleichen sollen auch die Zuhörer sagen: Ich glaube nicht an meinen Pfarrherr, sondern er sagt mir von einem andern Herrn, der heißt Christus, den zeigt er mir, auf dessen Mund will ich sehen, und sofern er mich auf denselben rechten Meister und </w:t>
      </w:r>
      <w:proofErr w:type="spellStart"/>
      <w:r>
        <w:t>Präceptor</w:t>
      </w:r>
      <w:proofErr w:type="spellEnd"/>
      <w:r>
        <w:rPr>
          <w:rStyle w:val="Funotenzeichen"/>
        </w:rPr>
        <w:footnoteReference w:id="19"/>
      </w:r>
      <w:r>
        <w:t xml:space="preserve">, Gottes Sohn führt. </w:t>
      </w:r>
    </w:p>
    <w:p w14:paraId="1CF9F2ED" w14:textId="77777777" w:rsidR="00C1008A" w:rsidRDefault="00C1008A" w:rsidP="00C1008A">
      <w:pPr>
        <w:pStyle w:val="StandardWeb"/>
      </w:pPr>
      <w:r>
        <w:t xml:space="preserve">Also würde es recht in der Kirche stehen und wohl regiert heißen und allenthalben Einigkeit bleiben; sonst bleibt allewege die Unlust, so auch in der Welt bleibt. Und wie ein Rat in einer Stadt einen solchen Narren, der oft die ganze Stadt irre macht, nicht gern leidet, sondern ihn heraus stößt, dass sich auch solches das ganze Land freut, also soll's auch hier in der christlichen Kirche zugehen, dass Niemand soll gepredigt oder gelehrt werden, denn allein der Sohn Gottes. Der ist's allein, von dem gesagt ist (Matth. 3, 17): „Das ist mein lieber Sohn, den sollt ihr hören“, und keinen andern Menschen, er sei Kaiser, König, Papst, Kardinal. </w:t>
      </w:r>
    </w:p>
    <w:p w14:paraId="3BE925EB" w14:textId="77777777" w:rsidR="00C1008A" w:rsidRDefault="00C1008A" w:rsidP="00C1008A">
      <w:pPr>
        <w:pStyle w:val="StandardWeb"/>
      </w:pPr>
      <w:r>
        <w:t xml:space="preserve">Darum sagen wir also: Ich lasse geschehen, dass Kaiser, König, Papst, Kardinal, Fürsten und Herren klug und weise sind; aber ich will an den Christum glauben: der ist mein Herr, den mich Gott hat hören heißen und von ihm lernen, was rechte, göttliche Weisheit und Klugheit sei. Da </w:t>
      </w:r>
      <w:proofErr w:type="gramStart"/>
      <w:r>
        <w:t>reit</w:t>
      </w:r>
      <w:proofErr w:type="gramEnd"/>
      <w:r>
        <w:t xml:space="preserve"> denn der Papst und was ihm anhangt: Nein, nein, du sollst solches nicht tun, du sollst der Obrigkeit gehorsam sein und tun, was wir dir gebieten. Ja, sage ich, das soll ich tun, aber sei du zuvor eins mit dem Herrn, der allhier spricht: „Es ist mir alles übergeben von meinem Vater“ rc. Darum, lieber Papst, Kaiser, König, Herr und Fürst, fahre nicht so einher! Ich will dich gern hören in weltlicher Regierung, aber dass du willst in der Christenheit sitzen </w:t>
      </w:r>
      <w:r>
        <w:lastRenderedPageBreak/>
        <w:t>als ein Herr und Gewalt haben zu schließen</w:t>
      </w:r>
      <w:r>
        <w:rPr>
          <w:rStyle w:val="Funotenzeichen"/>
        </w:rPr>
        <w:footnoteReference w:id="20"/>
      </w:r>
      <w:r>
        <w:t xml:space="preserve">, was ich glauben und tun soll, das nehme ich nicht an; denn du willst klug und weise sein an dem Ort, da du ein Narr bist und dir nicht offenbart ist. Denn hier ist der Herr, den man allein hören soll in diesen Sachen, wie er auch hier spricht: Niemand kennt den Vater, denn nur der Sohn, und wem es der Sohn will offenbaren“; das sind die Albernen und Einfältigen, so sich selbst nicht weise noch klug wissen, sondern sein Wort hören und annehmen. Ist's nun sein Wort, das du mir vorhältst und gebietest, so will ich's gern annehmen, wenn's gleich ein junges Kind redet, oder auch der Esel, so mit Bileam redet, und will hier keinen Unterschied haben der Person, so solches redet, sie sei klug oder ein Narr; denn es soll heißen und ist beschlossen: Mir ist alles übergeben, ich bin der Mann, der allein lehren und regieren soll, trotz allen Klugen und Weisen, die sollen ihre Augen blenden lassen und ihre Vernunft </w:t>
      </w:r>
      <w:proofErr w:type="spellStart"/>
      <w:r>
        <w:t>zutun</w:t>
      </w:r>
      <w:proofErr w:type="spellEnd"/>
      <w:r>
        <w:t xml:space="preserve">. </w:t>
      </w:r>
    </w:p>
    <w:p w14:paraId="7A608E92" w14:textId="77777777" w:rsidR="00C1008A" w:rsidRDefault="00C1008A" w:rsidP="00C1008A">
      <w:pPr>
        <w:pStyle w:val="StandardWeb"/>
      </w:pPr>
      <w:r>
        <w:t xml:space="preserve">Denn unsere Weisheit und Klugheit in göttlichen Sachen ist das Auge, so der Teufel im Paradies uns aufgetan hat, da Adam und Eva ins Teufels Namen auch wollten klug sein. Gott hatte sie selbst gelehrt und sein Wort ihnen gegeben, daran sie halten sollten, wo sie wollten recht klug sein; so kommt der Teufel, der macht's besser, tat ihnen die Augen zu, dass sie Gott nicht sahen, da sie den Teufel nicht sehen konnten. Das ist die Plage, so uns noch immer anhängt, dass wir ins Teufels Namen weise und klug sein wollten. </w:t>
      </w:r>
    </w:p>
    <w:p w14:paraId="654A6DF3" w14:textId="77777777" w:rsidR="00C1008A" w:rsidRDefault="00C1008A" w:rsidP="00C1008A">
      <w:pPr>
        <w:pStyle w:val="StandardWeb"/>
      </w:pPr>
      <w:r>
        <w:t xml:space="preserve">Aber hierwieder sollen wir lernen, was das ist: Mir ist alles gegeben, das ist, ich soll regieren, lehren, raten, heißen und gebieten in meiner Kirche. Und hiermit bekennt er öffentlich, dass er sei wahrhaftiger Gott; denn kein Engel noch etwa eine Kreatur hat diesen Ruhm, dass ihm alles gegeben sei. Der Teufel wollte sich wohl einmal in den Stuhl setzen und Gott gleich sein, er warb aber </w:t>
      </w:r>
      <w:proofErr w:type="gramStart"/>
      <w:r>
        <w:t>darob</w:t>
      </w:r>
      <w:proofErr w:type="gramEnd"/>
      <w:r>
        <w:t xml:space="preserve"> bald vom Himmel gestoßen. Darum sagt Christus: Mir ist alles gegeben, das ist, mir, mir soll man gehorchen. Hast du mein Wort, so bleib dabei, und siehe Niemand an, wer dich anders lehrt oder heißt; ich will dich wohl regieren, schützen und retten; Lasse den Papst, Kaiser, Gewaltige, Gelehrte klug sein, aber folge du ihnen nicht, wenn ihrer gleich tausendmal mehr und alle viel klüger wären. Tue das nicht, das auch kein Engel im Himmel tun darf</w:t>
      </w:r>
      <w:r>
        <w:rPr>
          <w:rStyle w:val="Funotenzeichen"/>
        </w:rPr>
        <w:footnoteReference w:id="21"/>
      </w:r>
      <w:r>
        <w:t xml:space="preserve">, dass er sich hierin in der Herrschaft und Gewalt unterstünde, selbst klug zu sein oder in Gottes Regiment zu walten und herrschen, und haben doch die elenden, armen Leute, Papst, Kaiser, Könige und alle Rotten, nicht Scheu, sich solches anzumaßen: aber Gott hat seinen Sohn zu seiner rechten Hand gesetzt und gesagt (Ps. 2,7): Du bist mein Sohn, dir habe ich alle Welt und alle Völker zu eigen gegeben; den sollt ihr Könige und Herren hören, wollt ihr klug sein, und ihm huldigen als euerm Herrn, und wissen, was er euch sagt, dass ich's euch sage. </w:t>
      </w:r>
    </w:p>
    <w:p w14:paraId="7368E74E" w14:textId="77777777" w:rsidR="00C1008A" w:rsidRDefault="00C1008A" w:rsidP="00C1008A">
      <w:pPr>
        <w:pStyle w:val="StandardWeb"/>
      </w:pPr>
      <w:r>
        <w:t xml:space="preserve">Dieses sollen wir Christen lernen und erkennen (ob es die Welt nicht tun will) und Gott auch dafür dankbar sein (wie Christus selbst allhier seinem himmlischen Vater fröhlich dankt), dass er uns so reichlich gesegnet und gegeben hat, dass wir ihn selbst hören können. Vorzeiten wären wir gelaufen an der Welt Ende, wenn wir einen Ort gewusst, da wir hätten mögen Gott reden hören; aber das sieht man nicht, dass wir jetzt täglich solches in Predigten hören, ja alle Bücher dessen voll sind. Du </w:t>
      </w:r>
      <w:proofErr w:type="spellStart"/>
      <w:r>
        <w:t>hörst's</w:t>
      </w:r>
      <w:proofErr w:type="spellEnd"/>
      <w:r>
        <w:t xml:space="preserve"> daheim im Hause; Vater und Mutter, Kinder singen und sagen davon; der Prediger in der Pfarre</w:t>
      </w:r>
      <w:r>
        <w:rPr>
          <w:rStyle w:val="Funotenzeichen"/>
        </w:rPr>
        <w:footnoteReference w:id="22"/>
      </w:r>
      <w:r>
        <w:t xml:space="preserve"> redet davon: da solltest du die Hände aufheben und fröhlich sein, dass wir zu den Ehren gekommen sind, dass wir Gott durch sein Wort mit uns reden hören. </w:t>
      </w:r>
    </w:p>
    <w:p w14:paraId="1A7E87FC" w14:textId="77777777" w:rsidR="00C1008A" w:rsidRDefault="00C1008A" w:rsidP="00C1008A">
      <w:pPr>
        <w:pStyle w:val="StandardWeb"/>
      </w:pPr>
      <w:r>
        <w:t xml:space="preserve">O, sagt man, was ist das, predigt man doch alle Tage und oft einen Tag vielmal, dass man sich schier müde daran hören muss? Was haben wir mehr davon? Wohlan, so fahre hin, lieber </w:t>
      </w:r>
      <w:r>
        <w:lastRenderedPageBreak/>
        <w:t xml:space="preserve">Bruder; magst du des nicht, das Gott täglich mit dir redet, daheim in deinem Hause und in deiner Pfarrkirche, so sei nur immerhin klug und suche dir ein anders. Zu Trier ist unsers Herrgotts Rock, zu Aachen sind Josephs Hosen und unserer </w:t>
      </w:r>
      <w:proofErr w:type="spellStart"/>
      <w:r>
        <w:t>lieben</w:t>
      </w:r>
      <w:proofErr w:type="spellEnd"/>
      <w:r>
        <w:t xml:space="preserve"> Frau Hemd, da laufe hin, verehre dein Geld und kaufe Ablass und des Papstes Trödelmarkt</w:t>
      </w:r>
      <w:r>
        <w:rPr>
          <w:rStyle w:val="Funotenzeichen"/>
        </w:rPr>
        <w:footnoteReference w:id="23"/>
      </w:r>
      <w:r>
        <w:t xml:space="preserve">! Das ist köstliches Ding, darum hat man müssen weit laufen und großes Geld verzehren, Haus und Hof stehen lassen. </w:t>
      </w:r>
    </w:p>
    <w:p w14:paraId="033390B6" w14:textId="77777777" w:rsidR="00C1008A" w:rsidRDefault="00C1008A" w:rsidP="00C1008A">
      <w:pPr>
        <w:pStyle w:val="StandardWeb"/>
      </w:pPr>
      <w:r>
        <w:t>Sind wir aber nicht toll und töricht, ja vom Teufel geblendet und besessen? Da sitzt der Kauz</w:t>
      </w:r>
      <w:r>
        <w:rPr>
          <w:rStyle w:val="Funotenzeichen"/>
        </w:rPr>
        <w:footnoteReference w:id="24"/>
      </w:r>
      <w:r>
        <w:t xml:space="preserve"> zu Rom mit seinem Gaukelsack</w:t>
      </w:r>
      <w:r>
        <w:rPr>
          <w:rStyle w:val="Funotenzeichen"/>
        </w:rPr>
        <w:footnoteReference w:id="25"/>
      </w:r>
      <w:r>
        <w:t xml:space="preserve"> und lockt alle Welt zu sich mit ihrem Geld und Gut rc., da</w:t>
      </w:r>
      <w:r>
        <w:rPr>
          <w:rStyle w:val="Funotenzeichen"/>
        </w:rPr>
        <w:footnoteReference w:id="26"/>
      </w:r>
      <w:r>
        <w:t xml:space="preserve"> ein Jeglicher zu seiner Taufe, Sakrament und Predigtstuhl laufen sollte; denn wir sind ja damit hoch genug geehrt und reichlich beseligt, dass wir wissen, dass Gott mit uns redet und mit seinem Wort uns speist, gibt und seine Taufe, Schlüssel</w:t>
      </w:r>
      <w:r>
        <w:rPr>
          <w:rStyle w:val="Funotenzeichen"/>
        </w:rPr>
        <w:footnoteReference w:id="27"/>
      </w:r>
      <w:r>
        <w:t xml:space="preserve"> rc. Aber da sagen die rohen, gottlosen Leute dagegen: Was Taufe, Sakrament, Gottes Wort! Josephs Hosen, die tun's! </w:t>
      </w:r>
    </w:p>
    <w:p w14:paraId="6C435880" w14:textId="77777777" w:rsidR="00C1008A" w:rsidRDefault="00C1008A" w:rsidP="00C1008A">
      <w:pPr>
        <w:pStyle w:val="StandardWeb"/>
      </w:pPr>
      <w:r>
        <w:t xml:space="preserve">Das ist der Teufel in der Welt, dass die hohen Personen, Kaiser, König, solches nicht achten und sich durch die </w:t>
      </w:r>
      <w:proofErr w:type="spellStart"/>
      <w:r>
        <w:t>Erzbuben</w:t>
      </w:r>
      <w:proofErr w:type="spellEnd"/>
      <w:r>
        <w:t xml:space="preserve"> und Lügner, den Papst und seine Plättlinge und Schürlinge</w:t>
      </w:r>
      <w:r>
        <w:rPr>
          <w:rStyle w:val="Funotenzeichen"/>
        </w:rPr>
        <w:footnoteReference w:id="28"/>
      </w:r>
      <w:r>
        <w:t xml:space="preserve">, also gröblich betrügen und narren lassen und ihres Unflates gar voll schmeißen. Aber wir sollen Gottes Wort hören, dass der unser Schulmeister sei, und nichts wissen von Josephe Hosen oder des Papstes Narrenwerk. </w:t>
      </w:r>
    </w:p>
    <w:p w14:paraId="6EA72428" w14:textId="77777777" w:rsidR="00C1008A" w:rsidRDefault="00C1008A" w:rsidP="00C1008A">
      <w:pPr>
        <w:pStyle w:val="StandardWeb"/>
      </w:pPr>
      <w:r>
        <w:t xml:space="preserve">Das ist das erste Stück vom Evangelio, wie Christus und Gott der Vater selbst den Klugen und Weisen </w:t>
      </w:r>
      <w:proofErr w:type="spellStart"/>
      <w:proofErr w:type="gramStart"/>
      <w:r>
        <w:t>feind</w:t>
      </w:r>
      <w:proofErr w:type="spellEnd"/>
      <w:proofErr w:type="gramEnd"/>
      <w:r>
        <w:t xml:space="preserve"> ist, denn sie ihm auch großen Verdruss tun. Sie zerreißen die Sakramente und Kirchen und regen sich an seine </w:t>
      </w:r>
      <w:proofErr w:type="spellStart"/>
      <w:r>
        <w:t>Statt</w:t>
      </w:r>
      <w:proofErr w:type="spellEnd"/>
      <w:r>
        <w:t xml:space="preserve">, wollen selbst Meister sein. Denen sind alle Engel im Himmel und alle Christen auf Erden </w:t>
      </w:r>
      <w:proofErr w:type="gramStart"/>
      <w:r>
        <w:t>feind</w:t>
      </w:r>
      <w:proofErr w:type="gramEnd"/>
      <w:r>
        <w:t xml:space="preserve">, und sollen zu ihnen sagen: Willst du mir Christum weisen und sein Wort lehren, so will ich dir gern zuhören, sonst nicht, und wenn du ein Engel vom Himmel wärest, wie S. Paulus Gal. 1,8. sagt: Si </w:t>
      </w:r>
      <w:proofErr w:type="spellStart"/>
      <w:r>
        <w:t>quis</w:t>
      </w:r>
      <w:proofErr w:type="spellEnd"/>
      <w:r>
        <w:t xml:space="preserve"> </w:t>
      </w:r>
      <w:proofErr w:type="spellStart"/>
      <w:r>
        <w:t>aliud</w:t>
      </w:r>
      <w:proofErr w:type="spellEnd"/>
      <w:r>
        <w:t xml:space="preserve"> Evangelium </w:t>
      </w:r>
      <w:proofErr w:type="spellStart"/>
      <w:r>
        <w:t>docuerit</w:t>
      </w:r>
      <w:proofErr w:type="spellEnd"/>
      <w:r>
        <w:t xml:space="preserve">, </w:t>
      </w:r>
      <w:proofErr w:type="spellStart"/>
      <w:r>
        <w:t>etc</w:t>
      </w:r>
      <w:proofErr w:type="spellEnd"/>
      <w:r>
        <w:rPr>
          <w:rStyle w:val="Funotenzeichen"/>
        </w:rPr>
        <w:footnoteReference w:id="29"/>
      </w:r>
      <w:r>
        <w:t xml:space="preserve">. Ob nun </w:t>
      </w:r>
      <w:proofErr w:type="gramStart"/>
      <w:r>
        <w:t>darob</w:t>
      </w:r>
      <w:proofErr w:type="gramEnd"/>
      <w:r>
        <w:t xml:space="preserve"> die großen Herren, Kaiser, Papst, Kardinal und Bischof feindlich zürnen, tun uns in Bann, wollten uns alle gerne brennen und morden, das müssen wir leiden und sagen: Um Papstes, Bischöfe, Fürsten willen nicht gelassen! Christus sagt: „Kommt zu mir, die ihr mühselig seid“. Als wollte er auch sagen: Haltet euch nur an mich, bleibt bei meinem Wort und lasst gehen, was da geht; werdet ihr </w:t>
      </w:r>
      <w:proofErr w:type="gramStart"/>
      <w:r>
        <w:t>darob</w:t>
      </w:r>
      <w:proofErr w:type="gramEnd"/>
      <w:r>
        <w:t xml:space="preserve"> verbrannt, geköpft, so habt Geduld, ich will es euch so süß machen, dass ihr's wohl sollt vertragen. Wie man von der Jungfrau S. Agnes schreibt, da sie zum Kerker geführt ward und sollte umgebracht werden, war ihr gleich, als ginge sie zum Tanze</w:t>
      </w:r>
      <w:r>
        <w:rPr>
          <w:rStyle w:val="Funotenzeichen"/>
        </w:rPr>
        <w:footnoteReference w:id="30"/>
      </w:r>
      <w:r>
        <w:t xml:space="preserve">. Woher kam ihr das? Ei, allein von diesem Christo, durch den Glauben an die Worte, so er hier sagt: „Kommt her zu mir alle, die ihr mühselig und beladen seid, ich will euch erquicken“. Geht's euch übel, so will ich euch den Mut geben, dass ihr noch dazu lachen sollt, und soll euch die Marter nicht so groß sein, der Teufel nicht so bös, wenn ihr auch auf feurigen Kohlen ginget, so soll euch dünken, als ginget ihr auf Rosen. Ich will euch das Herz geben, dass ihr lachen sollt, wenn der Türke, Papst, Kaiser rc. aufs allergräulichste zürnen und toben: allein, kommt zu mir. Habt ihr Beschwerung, Tod oder Marter, so Papst, Türke, Kaiser euch angreift, erschreckt nicht, es soll euch nicht schwer zu tragen, sondern </w:t>
      </w:r>
      <w:r>
        <w:lastRenderedPageBreak/>
        <w:t xml:space="preserve">leicht und sanft werden; denn ich gebe den Geist, dass solche Last, so der Welt unerträglich wäre, euch eine leichte Bürde wird. </w:t>
      </w:r>
    </w:p>
    <w:p w14:paraId="1D22F477" w14:textId="77777777" w:rsidR="00C1008A" w:rsidRDefault="00C1008A" w:rsidP="00C1008A">
      <w:pPr>
        <w:pStyle w:val="StandardWeb"/>
      </w:pPr>
      <w:r>
        <w:t xml:space="preserve">Denn es heißt alsdann, so ihr um meinetwillen leidet: „mein Joch und meine Bürde“, die ich euch mit Gnaden auflege, dass ihr wisst, dass Gott und mir solch euer Leiden wohlgefällt und ich selbst euch tragen helfe, dazu Kraft und Stärke gebe. Wie auch der 31. Psalm (V. 25) und der 27. (V. 14) sagen: „Seid getrost und unverzagt, alle, die ihr des Herrn wartet“; das ist, die ihr um seinetwillen leidet: euer eigenes Unglück, Sünde, Tod, und was euch der Teufel und Welt dazu anlegt, lasst es alles an euch laufen und stürmen; bleibt ihr aber nur getrost und unverzagt mit euerm Harren und Warten des Herrn durch den Glauben, so habt ihr schon gewonnen und </w:t>
      </w:r>
      <w:proofErr w:type="spellStart"/>
      <w:r>
        <w:t>seid</w:t>
      </w:r>
      <w:proofErr w:type="spellEnd"/>
      <w:r>
        <w:t xml:space="preserve"> dem Tode entlaufen, dem Teufel und der Welt weit überlegen. </w:t>
      </w:r>
    </w:p>
    <w:p w14:paraId="61093C4A" w14:textId="77777777" w:rsidR="00C1008A" w:rsidRDefault="00C1008A" w:rsidP="00C1008A">
      <w:pPr>
        <w:pStyle w:val="StandardWeb"/>
      </w:pPr>
      <w:r>
        <w:t xml:space="preserve">Siehe, das heißt nun die Weisen der Welt verworfen, auf dass wir lernen, nicht selbst weise uns dünken zu lassen, und alle hohe Personen aus den Augen setzen, und schlicht die Augen zugetan, an Christi Wort und halten und zu ihm kommen, wie er uns aufs freundlichste lockt, und sagen: Du bist allein mein lieber Herr und Meister, ich bin dein Schüler. </w:t>
      </w:r>
    </w:p>
    <w:p w14:paraId="3A5AD287" w14:textId="77777777" w:rsidR="00C1008A" w:rsidRDefault="00C1008A" w:rsidP="00C1008A">
      <w:pPr>
        <w:pStyle w:val="StandardWeb"/>
      </w:pPr>
      <w:r>
        <w:t xml:space="preserve">Das und viel mehr wäre von diesem Evangelio weiter zu sagen, aber ich bin zu schwach, wir </w:t>
      </w:r>
      <w:proofErr w:type="spellStart"/>
      <w:r>
        <w:t>wollen's</w:t>
      </w:r>
      <w:proofErr w:type="spellEnd"/>
      <w:r>
        <w:t xml:space="preserve"> hierbei bleiben lassen. </w:t>
      </w:r>
    </w:p>
    <w:p w14:paraId="494B513F" w14:textId="77777777" w:rsidR="00C1008A" w:rsidRDefault="00C1008A" w:rsidP="00C1008A">
      <w:pPr>
        <w:pStyle w:val="berschrift1"/>
      </w:pPr>
      <w:r>
        <w:t>Textor, Gustav Adolph - Am 6. Sonntag nach Epiphanias.</w:t>
      </w:r>
    </w:p>
    <w:p w14:paraId="6978AD4F" w14:textId="77777777" w:rsidR="00C1008A" w:rsidRDefault="00C1008A" w:rsidP="00C1008A">
      <w:pPr>
        <w:pStyle w:val="StandardWeb"/>
      </w:pPr>
      <w:r>
        <w:t xml:space="preserve">Dein Wort ist unseres Herzens Trutz, </w:t>
      </w:r>
      <w:r>
        <w:br/>
        <w:t xml:space="preserve">Und Deiner Kirchen wahrer Schutz, </w:t>
      </w:r>
      <w:r>
        <w:br/>
        <w:t xml:space="preserve">Dabei erhalt' uns, lieber Herr, </w:t>
      </w:r>
      <w:r>
        <w:br/>
        <w:t xml:space="preserve">Dass wir nichts anders suchen mehr. </w:t>
      </w:r>
      <w:r>
        <w:br/>
        <w:t xml:space="preserve">Gib, dass wir </w:t>
      </w:r>
      <w:proofErr w:type="spellStart"/>
      <w:r>
        <w:t>leb'n</w:t>
      </w:r>
      <w:proofErr w:type="spellEnd"/>
      <w:r>
        <w:t xml:space="preserve"> nach Deinem Wort </w:t>
      </w:r>
      <w:r>
        <w:br/>
        <w:t xml:space="preserve">Und darauf ferner fahren fort </w:t>
      </w:r>
      <w:r>
        <w:br/>
        <w:t xml:space="preserve">Von hinnen aus dem Jammertal, </w:t>
      </w:r>
      <w:r>
        <w:br/>
        <w:t xml:space="preserve">Zu Dir in Deinen Himmelssaal. Amen! </w:t>
      </w:r>
    </w:p>
    <w:p w14:paraId="559D9E38" w14:textId="77777777" w:rsidR="00C1008A" w:rsidRDefault="00C1008A" w:rsidP="00C1008A">
      <w:pPr>
        <w:pStyle w:val="StandardWeb"/>
      </w:pPr>
      <w:r>
        <w:t xml:space="preserve">Geliebte Christen! Der König David ruft im 39. Psalm aus (V. 5 u. 6): „Aber, Herr, lehre doch mich, dass es ein Ende mit mir haben muss, und mein Leben ein Ziel hat, und ich davon muss. Sieh, meine Tage sind einer Hand breit bei dir, und mein Leben ist wie nichts vor dir. Wie gar nichts sind doch alle Menschen, die doch so sicher leben!“ Es ist eine Gnade von Gott, wenn er es unsern Herzen recht lebhaft einprägt, dass es ein Ende mit uns haben muss, dass unser Leben ein Ziel hat, und wir davon müssen. Das verkehrte Herz in uns ist gar zu vergesslich für diese so gewisse und so heilsame Lehre. So sicher leben wir oft, die wir doch gar nichts sind, die wir daher gehen, wie ein Schemen, und dahinfahren, wie ein Schatten. Nimm es wohl in Acht, o Christ; Alles, was du hier baust und schaffst, streust und sammelst, musst du gar bald verlassen, und nackend von hinnen gehen, wie du gekommen bist. Betrogen ist dann, wer sich hier Schätze gesammelt hat, und ist nicht reich geworden in Gott. Betrogen ist dann, wer die Welt mit ihrer Lust geliebt und genossen hat, und hat nicht den Willen Gottes getan. Betrogen ist dann, wer sich in seiner eigenen Weisheit klug gedünkt hat, und hat nicht das Licht von Gott in sein Herz aufgenommen. Betrogen ist dann, wer sich in seinen eigenen Werken gerecht und gut gedünkt hat, und hat nicht Christi Blut und Gerechtigkeit durch den Glauben zu seinem Schmuck und Ehrenkleid gemacht Was von der Welt ist, das vergeht mit der Welt, was von Gott gekommen ist, das bleibt in Ewigkeit. Nun, mag die Welt vergehen, mag sie dahin fahren mit aller ihrer Herrlichkeit und mit allen ihren Sünden, das soll uns nicht schaden, wenn nur unser Herz nicht daran hängt. Darum sagt David: „Aber, Herr, lehre mich doch, dass es ein Ende mit mir haben muss, und mein Leben ein Ziel hat, und ich davon </w:t>
      </w:r>
      <w:r>
        <w:lastRenderedPageBreak/>
        <w:t xml:space="preserve">muss.“ Wenn uns diese Hinfälligkeit unseres Lebens, und diese Nichtigkeit aller Erdendinge recht klar vor Augen steht, dann werden wir uns nach etwas Festem und Bleibendem, nach etwas Unvergänglichem von Herzen sehnen, dann werden wir bereit und geschickt sein, das Heilige Wort Gottes fest zu ergreifen und zu umklammern; denn dieses Heilige Wort Gottes ist hier auf Erden das Einzige, was fest, bleibend, untrüglich und unvergänglich ist. </w:t>
      </w:r>
    </w:p>
    <w:p w14:paraId="1ACBA11D" w14:textId="77777777" w:rsidR="00C1008A" w:rsidRDefault="00C1008A" w:rsidP="00C1008A">
      <w:pPr>
        <w:pStyle w:val="StandardWeb"/>
      </w:pPr>
      <w:r>
        <w:t xml:space="preserve">Die heutige Epistel wird uns Anleitung geben, hiervon weiter zu reden, und wir erflehen uns zur gottseligen Betrachtung derselben den Segen Gottes in einem stillen und andächtigen Gebet </w:t>
      </w:r>
    </w:p>
    <w:p w14:paraId="10F0960D" w14:textId="77777777" w:rsidR="00C1008A" w:rsidRDefault="00C1008A" w:rsidP="00C1008A">
      <w:pPr>
        <w:pStyle w:val="StandardWeb"/>
      </w:pPr>
      <w:r>
        <w:t>Epistel: 2. Petri 1,16-21.</w:t>
      </w:r>
      <w:r>
        <w:br/>
      </w:r>
      <w:r>
        <w:rPr>
          <w:rStyle w:val="Fett"/>
          <w:rFonts w:eastAsiaTheme="majorEastAsia"/>
        </w:rPr>
        <w:t>Denn wir haben nicht den klugen Fabeln gefolgt, da wir euch kund getan haben die Kraft und Zukunft unseres Herrn Jesu Christi; sondern wir haben seine Herrlichkeit selbst gesehen, da er empfing von Gott dem Vater Ehre und Preis, durch eine Stimme, die zu ihm geschah von der großen Herrlichkeit dermaßen: „Dies ist mein lieber Sohn, an dem Ich Wohlgefallen habe!“ Und diese Stimme haben wir gehört vom Himmel gebracht, da wir mit ihm waren auf dem heiligen Berg. Wir haben ein festes prophetisches Wort; und ihr tut wohl, dass ihr darauf achtet, als auf ein Licht, das da scheint in einem dunklen Ort, bis der Tag anbreche und der Morgenstern aufgehe in eurem Herzen. Und das sollt ihr für das erste wissen, dass keine Weissagung in der Schrift geschieht aus eigener Auslegung. Denn es ist noch nie eine Weissagung aus menschlichem Willen hervorgebracht; sondern die heiligen Menschen Gottes haben geredet, getrieben von dem Heiligen Geist.</w:t>
      </w:r>
      <w:r>
        <w:t xml:space="preserve"> </w:t>
      </w:r>
    </w:p>
    <w:p w14:paraId="78B93341" w14:textId="77777777" w:rsidR="00C1008A" w:rsidRDefault="00C1008A" w:rsidP="00C1008A">
      <w:pPr>
        <w:pStyle w:val="StandardWeb"/>
      </w:pPr>
      <w:r>
        <w:t xml:space="preserve">Wir haben ein festes, prophetisches Wort, ruft uns der Apostel Petrus entgegen. Lasst uns diesen Zuruf näher beherzigen, indem wir zuerst erforschen, welches das feste, prophetische Wort ist, und zweitens fragen: Ob wir dasselbe auch wirklich haben? </w:t>
      </w:r>
    </w:p>
    <w:p w14:paraId="73F05034" w14:textId="77777777" w:rsidR="00C1008A" w:rsidRDefault="00C1008A" w:rsidP="00C1008A">
      <w:pPr>
        <w:pStyle w:val="StandardWeb"/>
      </w:pPr>
      <w:r>
        <w:t xml:space="preserve">Es gibt also für uns auf dieser Erde etwas Festes und Bleibendes, welches nicht veraltet, wie ein Gewand, wie die Himmel veralten werden, welches nicht erlischt, wie die Sonne und die Sterne dereinst erlöschen werden, welches nicht im Feuer verbrennen wird, wie die Erde und die Werke, die darinnen sind, dereinst verbrennen werden, sondern welches bleibt in Ewigkeit. Dies ist das Heilige Wort Gottes, von welchem der Herr sagt: „Bis dass Himmel und Erde zergehe, wird nicht zergehen der kleinste Buchstabe, noch ein Tüttel vom Gesetz, bis das es Alles geschehe;“ und an dem anderen Ort: „Himmel und Erde werden vergehen, aber meine Worte werden nicht vergehen.“ </w:t>
      </w:r>
    </w:p>
    <w:p w14:paraId="6541C403" w14:textId="77777777" w:rsidR="00C1008A" w:rsidRDefault="00C1008A" w:rsidP="00C1008A">
      <w:pPr>
        <w:pStyle w:val="StandardWeb"/>
      </w:pPr>
      <w:r>
        <w:t xml:space="preserve">Wenn der Apostel Petrus in unserer Epistel sagt: „Wir haben ein festes, prophetisches Wort,“ so hat er, wie der Zusammenhang uns lehrt, zwar zu nächst die prophetischen Aussprüche des Alten Testaments im Sinn, welche nun durch die Erfüllung in Christo Jesu recht fest geworden waren; wir dürfen aber kein Bedenken tragen, seinen Ausspruch auf die ganze Heilige Schrift alten und neuen Testamentes anzuwenden, und zu sagen: „Dies ist unser festes, prophetisches Wort, dies ist der Grund, den die Apostel und Propheten im Namen Gottes gelegt haben, da Jesus Christus der Eckstein ist.“ Es ist zwar nur ein Wort, aber ein Wort Gottes und darum eine Kraft zum ewigen Leben. Wie der Herr sagt: „Die Worte, die ich rede, die sind Geist und sind Leben.“ Wie auch der Apostel Paulus schreibt: „Ich schäme mich des </w:t>
      </w:r>
      <w:proofErr w:type="spellStart"/>
      <w:r>
        <w:t>Evangelii</w:t>
      </w:r>
      <w:proofErr w:type="spellEnd"/>
      <w:r>
        <w:t xml:space="preserve"> von Christo nicht, denn es ist eine Kraft Gottes, die da selig macht Alle, die daran glauben.“ Es ist ein Wort, und darum ein geistiges Gut, ein Brot der Seele, nicht von der Erde, sondern vom Himmel her. Dasselbe soll uns von der Erde losmachen und zum Himmel ziehen. Das gebe der allmächtige Gott! </w:t>
      </w:r>
    </w:p>
    <w:p w14:paraId="2709A14D" w14:textId="77777777" w:rsidR="00C1008A" w:rsidRDefault="00C1008A" w:rsidP="00C1008A">
      <w:pPr>
        <w:pStyle w:val="StandardWeb"/>
      </w:pPr>
      <w:r>
        <w:lastRenderedPageBreak/>
        <w:t xml:space="preserve">Das Heilige Wort Gottes ist nun zuvörderst ein prophetisches Wort; denn es verkündigt uns zuvor, was da kommen und sein wird in zukünftigen Zeiten. Durch dieses Wort ist uns armen, blinden Erdenkindern der Blick aufgeschlossen über allen den Rat Gottes, den er beschlossen hat zu unserer Seligkeit, über Himmel und Hölle, über ewiges Leben und ewige Verdammnis. Durch das Wort Gottes sind uns die Geheimnisse Gottes aufgeschlossen, und wir können verkündigen, mit Gewissheit verkündigen, was sonst kein Auge gesehen, kein Ohr gehört hat, und was in keines Menschen Herz gedrungen ist. Durch das Wort Gottes können wir mit fester Zuversicht die Dinge übersehen, die da zukünftig sind, und können uns daran halten, als sähen wir sie, ob wir sie schon nicht sehen. Durch das Wort Gottes wissen wir, dass das Evangelium gepredigt werden wird allen Völkern zu einem Zeugnis über sie, dass noch die Fülle der Heiden in Gottes Reich eingehen, dass auch das Volk Israel noch bekehrt werden wird. Durch dies prophetische Wort wissen wir, dass unser Tod nur ein Schlaf ist, dass wir aus der Erde wieder auferstehen werden am jüngsten Tag, dass der Herr Gericht halten wird, und dass die Gottlosen werden in die ewige Pein gehen, die Gerechten aber in das ewige Leben. Und daran ist kein Zweifel, denn dies prophetische Wort ist auch zugleich ein festes Wort. </w:t>
      </w:r>
    </w:p>
    <w:p w14:paraId="377DC444" w14:textId="77777777" w:rsidR="00C1008A" w:rsidRDefault="00C1008A" w:rsidP="00C1008A">
      <w:pPr>
        <w:pStyle w:val="StandardWeb"/>
      </w:pPr>
      <w:r>
        <w:t xml:space="preserve">Wir haben ein festes, prophetisches Wort. Es hat nicht allein eine menschliche, sondern auch eine göttliche Gewissheit. „Wir haben nicht den klugen Fabeln gefolgt, da wir euch kund getan haben die Kraft und Zukunft unseres Herrn Jesu Christi,“ sagt der Apostel Petrus in unserer Epistel, „sondern wir haben seine Herrlichkeit selbst gesehen, da er empfing von Gott, dem Vater, Ehre und Preis durch eine Stimme, die zu ihm geschah von der großen Herrlichkeit, dermaßen: Dies ist mein lieber Sohn, an dem ich Wohlgefallen habe. Und die Stimme haben wir gehört vom Himmel gebracht, da wir mit ihm waren auf dem heiligen Berg.“ Also nicht kluge Fabeln, d. i. nicht menschliche Erdichtungen und Klugheit haben sie uns verkündigt, sondern was ihre Augen gesehen und ihre Ohren gehört haben von der Herrlichkeit des Sohnes Gottes. Sie sind die Zeugen Jesu Christi, die ein festes und gewisses Zeugnis über ihn geben konnten und sollten, auf dass wir bis ans Ende der Welt wahrhaftigen Bericht und sicheren Grund hätten für die Hoffnung unserer ewigen Erlösung. Die heiligen Apostel legten darauf ein großes Gewicht, dass sie alle die Taten und Offenbarungen Jesu Christi selbst gehört und gesehen hatten, denn das war nötig, wenn sie für </w:t>
      </w:r>
      <w:proofErr w:type="spellStart"/>
      <w:r>
        <w:t>Andere</w:t>
      </w:r>
      <w:proofErr w:type="spellEnd"/>
      <w:r>
        <w:t xml:space="preserve"> Zeugen sein wollten. Als Judas, der Verräter, aus ihrer Mitte ausgeschieden war, und sie einen </w:t>
      </w:r>
      <w:proofErr w:type="spellStart"/>
      <w:proofErr w:type="gramStart"/>
      <w:r>
        <w:t>Anderen</w:t>
      </w:r>
      <w:proofErr w:type="spellEnd"/>
      <w:proofErr w:type="gramEnd"/>
      <w:r>
        <w:t xml:space="preserve"> an seine Stelle wählen wollten, sprach Petrus: „So muss nun Einer unter diesen Männern, die bei uns gewesen sind die ganze Zeit über, welche der Herr Jesus unter uns ist aus- und eingegangen, von der Taufe Johannes an bis auf den Tag, da er von uns genommen ist, ein Zeuge seiner Auferstehung mit uns werden.“ Vor dem hohen Rat sprach Petrus: „Wir können es ja nicht lassen, dass wir nicht reden sollten, was wir gesehen und gehört haben.“ Auch Johannes beruft sich hierauf in seinem ersten Brief, indem er schreibt: „Das da von Anfang war, das wir gehört haben, das wir gesehen haben mit unsern Augen, das wir beschaut haben und unsere Hände betastet haben vom Wort des Lebens, - das verkündigen wir euch.“ - Doch nicht allein diese menschliche Gewissheit haben wir für die Botschaft der heiligen Männer, sondern auch eine göttliche Gewissheit, dass ist die, dass diese heiligen Männer erfüllt waren mit dem Heiligen Geiste, dass sie geredet haben, getrieben von dem Heiligen Geist. Davon sagt unsere Epistel: „Das sollt ihr fürs Erste wissen, dass keine Weissagung in der Schrift geschieht aus eigener Auslegung; denn es ist noch nie eine Weissagung aus menschlichem Willen hervor gebracht; sondern die heiligen Menschen Gottes haben geredet, getrieben von dem Heiligen Geist.“ Wie die heiligen Propheten zu den Zeiten des alten Bundes redeten, getrieben von dem Heiligen Geist, so haben auch die Apostel und Evangelisten zur Zeit des neuen Bundes verkündigt und geweissagt, erfüllt mit dem Heiligen Geist. „Ihr seid es nicht, die da reden, sondern eures Vaters Geist ist es, der durch euch redet,“ sprach Jesus zu seinen Jüngern, da er ihnen verkündigte, dass man sie verfolgen und vor die Obrigkeiten führen </w:t>
      </w:r>
      <w:r>
        <w:lastRenderedPageBreak/>
        <w:t xml:space="preserve">würde. An einem anderen Ort spricht er zu ihnen: „Wenn aber jener, der Geist der Wahrheit kommen wird, der wird euch in alle Wahrheit leiten. Denn er wird nicht von ihm selbst reden, sondern was er hören wird, das wird er reden, und was zukünftig ist, wird er euch verkündigen.“ Wiederum spricht er zu ihnen: „Aber der Tröster, der Heilige Geist, welchen mein Vater senden wird in meinem Namen, derselbige wird es euch Alles lehren, und euch erinnern alles des, das ich euch gesagt habe.“ Noch mit viel anderen Worten gab er ihnen diese Versicherung, und siehe, nun ist er gekommen, der Geist der Wahrheit, nun hat er sie gelehrt und geleitet in alle Wahrheit, nun haben sie geredet, was er ihnen gegeben hat, erfüllt und getrieben von dem Heiligen Geist. Wir aber haben ihr Zeugnis in der Heiligen Schrift, ein festes, von Gott gegebenes, prophetisches Wort. Es ist ein festes Wort, d. h. wahrhaftig und zuverlässig ist es, das nicht lügt, noch fehlt, sondern uns heilige, göttliche Wahrheit offenbart. Wer daran glaubt, soll nicht zu Schanden werden. </w:t>
      </w:r>
    </w:p>
    <w:p w14:paraId="6EDF2E81" w14:textId="77777777" w:rsidR="00C1008A" w:rsidRDefault="00C1008A" w:rsidP="00C1008A">
      <w:pPr>
        <w:pStyle w:val="StandardWeb"/>
      </w:pPr>
      <w:r>
        <w:t xml:space="preserve">Es ist ein festes Wort, das dableiben wird in Ewigkeit. Alle menschliche Erkenntnis und Weisheit ist wandelbar, ist Stückwerk, was der </w:t>
      </w:r>
      <w:proofErr w:type="gramStart"/>
      <w:r>
        <w:t>Eine</w:t>
      </w:r>
      <w:proofErr w:type="gramEnd"/>
      <w:r>
        <w:t xml:space="preserve"> als recht und wahr erfindet, das erkennt ein folgendes Geschlecht für unrecht und irrig; aber Gottes Wort steht immer unwandelbar da, unergründlich und unerforschlich. Von Jahrhundert zu Jahrhundert trinken die Völker aus diesem Brunnen Leben und Licht, göttliche Kraft und göttliche Weisheit, die Menschengeschlechter vergehen mit ihren Werken, aber Gottes Wort bleibt, wie der Apostel Petrus schreibt: „Alles Fleisch ist wie Gras, und alle Herrlichkeit der Menschen wie des Grases Blume. Das Gras ist verdorrt und die Blume abgefallen; aber des Herrn Wort bleibt in Ewigkeit. Das ist aber das Wort, welches unter euch verkündigt ist.“ </w:t>
      </w:r>
    </w:p>
    <w:p w14:paraId="030807D9" w14:textId="77777777" w:rsidR="00C1008A" w:rsidRDefault="00C1008A" w:rsidP="00C1008A">
      <w:pPr>
        <w:pStyle w:val="StandardWeb"/>
      </w:pPr>
      <w:r>
        <w:t xml:space="preserve">Wir kommen zu unserer zweiten Frage, ob wir dieses feste, prophetische Wort auch wirklich </w:t>
      </w:r>
      <w:proofErr w:type="gramStart"/>
      <w:r>
        <w:t>haben?</w:t>
      </w:r>
      <w:proofErr w:type="gramEnd"/>
      <w:r>
        <w:t xml:space="preserve"> Die Frage ist wichtig, denn unsere Epistel sagt von diesem Wort: „Ihr tut wohl, dass ihr darauf achtet, als auf ein Licht, das da scheint in einem dunklen Ort, bis der Tag anbreche und der Morgenstern aufgehe in euren Herzen.“ Wir sind hier in diesem Erdenleben als in einem dunklen Ort; unser Wissen und Verstand ist mit Finsternis umhüllt. Das einzige Licht, welches uns leuchtet, welches hinüberleuchtet in die Ewigkeit, ist das Wort Gottes. Darauf achten, dasselbe haben, sich daran halten bis der Tag des zukünftigen Lebens für uns anbreche, bis uns die Sonne der Gerechtigkeit aufgehe, ist sehr notwendig für uns. Die ohne dies Wort einhergehen, tappen im Finstern, straucheln, fallen und wissen nicht, wo sie hingehen, auch wird ihnen nach diesem Leben kein Tag anbrechen und kein Morgenstern aufgehen, sondern die ewige Finsternis wird sie überfallen, in welcher Heulen und Zähneklappern ist. Lasst uns daher wohl zusehen, ob wir das Wort Gottes auch wirklich haben. </w:t>
      </w:r>
    </w:p>
    <w:p w14:paraId="6621C268" w14:textId="77777777" w:rsidR="00C1008A" w:rsidRDefault="00C1008A" w:rsidP="00C1008A">
      <w:pPr>
        <w:pStyle w:val="StandardWeb"/>
      </w:pPr>
      <w:r>
        <w:t xml:space="preserve">Es gibt hierbei ein Haben, welches doch kein Haben ist. Wenn du. in deinem Besitz eine Bibel </w:t>
      </w:r>
      <w:proofErr w:type="gramStart"/>
      <w:r>
        <w:t>hättest</w:t>
      </w:r>
      <w:proofErr w:type="gramEnd"/>
      <w:r>
        <w:t xml:space="preserve">, also das ganze Wort Gottes, gedruckt, schwarz auf weiß, dein Eigentum wäre, so dürftest du darum nicht sagen: Ich habe das feste, prophetische Wort; denn du hättest dann erst den Buchstaben desselben in deinen Händen, aber nichts von dem Geist desselben in deinem Herzen. Oder wenn du in deiner Jugend mit Fleiß unterrichtet wärest im Worte Gottes, könntest dasselbe aufschlagen, lesen, hattest auch die Lehren des Katechismus und die wichtigsten Sprüche der Heiligen Schrift auswendig gelernt, könntest auch von den Geschichten in der Bibel Rede und Antwort geben; trügest und bewahrtest dasselbe aber nicht in einem reinen und guten Herzen, so dürftest du nicht sagen: Ich habe das feste, prophetische Wort. </w:t>
      </w:r>
    </w:p>
    <w:p w14:paraId="382C00ED" w14:textId="77777777" w:rsidR="00C1008A" w:rsidRDefault="00C1008A" w:rsidP="00C1008A">
      <w:pPr>
        <w:pStyle w:val="StandardWeb"/>
      </w:pPr>
      <w:r>
        <w:t xml:space="preserve">Das ist ein Haben, welches doch kein Haben ist. Das vergleichen wir mit einem Menschen, in dessen Haus ein großer Schatz verborgen läge, er aber wusste und fände ihn nicht. Was hilft ihm der Schatz im Haus, den er besitzt und doch nicht besitzt. So auch die Kinder der Welt </w:t>
      </w:r>
      <w:r>
        <w:lastRenderedPageBreak/>
        <w:t xml:space="preserve">mit ihrer Kenntnis </w:t>
      </w:r>
      <w:proofErr w:type="gramStart"/>
      <w:r>
        <w:t>vom Wort</w:t>
      </w:r>
      <w:proofErr w:type="gramEnd"/>
      <w:r>
        <w:t xml:space="preserve"> Gottes. Was hilft ihnen der Schatz, den sie haben und sich doch nicht zu Nutze machen. Sie sind gleich jenem Knecht, der das ihm anvertraute Pfund in das Schweißtuch wickelte und vergrub, und nichts damit gewann. </w:t>
      </w:r>
    </w:p>
    <w:p w14:paraId="0B2C5938" w14:textId="77777777" w:rsidR="00C1008A" w:rsidRDefault="00C1008A" w:rsidP="00C1008A">
      <w:pPr>
        <w:pStyle w:val="StandardWeb"/>
      </w:pPr>
      <w:r>
        <w:t xml:space="preserve">Wir fangen an, das göttliche Wort wirklich zu haben, wenn wir anfangen, darauf zu achten, als auf ein Licht, das da scheint in einem dunklen Ort; wenn wir unsere Finsternis erkennen, und um dieser Finsternis willen unsere Augen zu dem göttlichen Licht, zu dem Heiligen Wort Gottes wenden. Wenn der Geist des Allmächtigen uns die Augen und die Herzen auftut, dass wir sehen und merken können, dann dringt das Heilige Wort lebendig und kräftig durch unsere Seele, dann schmecken wir das gütige Wort Gottes und in demselben die Kräfte der zukünftigen Welt, dann fällt es, wie einst dem Apostel Paulus, wie Schuppen von unsern Augen, dann fangen wir an, das Wort Gottes zu haben. Durch den Glauben wird dies Wort unser Eigentum: wer von Herzen daran glaubt, der hat es. Darum rühmt der Apostel Paulus die Christen zu </w:t>
      </w:r>
      <w:proofErr w:type="spellStart"/>
      <w:r>
        <w:t>Thessalonich</w:t>
      </w:r>
      <w:proofErr w:type="spellEnd"/>
      <w:r>
        <w:t xml:space="preserve">, indem er an sie schreibt: „Wir hören nicht auf, Gott zu danken, dass ihr, da ihr empfingt das Wort göttlicher Predigt, nahmt ihr es auf, nicht als Menschenwort, sondern wie es denn wahrhaftig ist, als Gottes Wort, welcher auch wirkt in euch, die ihr glaubt.“ Denen, die da glauben ist das Evangelium von Christo eine Kraft Gottes, die da selig macht. Darum auch ihr, die ihr hier das Wort des Lebens verkündigen hört, glaubt der Schrift und nehmt das Wort an mit Sanftmut, wie Jakobus schreibt, das in euch gepflanzt ist, welches gewiss ist, und kann eure Seelen selig machen. Aber seht wohl zu, dass euer Glaube rechtschaffen sei, der nämlich durch die Liebe tätig ist. </w:t>
      </w:r>
    </w:p>
    <w:p w14:paraId="3F677A02" w14:textId="77777777" w:rsidR="00C1008A" w:rsidRDefault="00C1008A" w:rsidP="00C1008A">
      <w:pPr>
        <w:pStyle w:val="StandardWeb"/>
      </w:pPr>
      <w:r>
        <w:t xml:space="preserve">Wir haben das feste, prophetische Wort dann erst recht fest, so fest, dass es uns Niemand mehr entreißen kann, wenn wir im Glauben in dasselbe eingewurzelt sind, wenn wir danach wandeln, und Frucht bringen zur Ehre Gottes. Ihr habt wohl gelesen, wie Jesus sprach: „Etliches fiel an den Weg: das sind, die das Wort hören, aber nicht bewahren; die haben es also nicht, sondern der Teufel kommt und nimmt das Wort von ihren Herzen, dass sie nicht glauben und nicht selig werden. Etliches fiel auf das Steinigte, Etliches unter die Dornen: das sind, die das Wort hören, und bringen keine Frucht, sondern fallen ab von dem, der sie erlöst hat. Diese haben das Wort nicht. Etliches aber fiel auf ein gutes Land und trug vielfältige Frucht: das sind, die das Wort hören und behalten in einem reinen, guten Herzen, und bringen Frucht in Geduld.“ Diese haben das feste, prophetische Wort, sie schmecken seine Kraft und leben von demselben, wie gesagt ist: „Der Mensch lebt nicht vom Brot allein, sondern von einem jeglichen Wort, das durch den Mund Gottes geht.“ Darum seid nun nicht bloße Hörer, sondern auch Täter des Wortes, denn wer nicht ein vergesslicher Hörer, sondern ein Täter des Wortes ist, derselbige wird selig sein in seiner Tat. Wie das Wort fest und unwandelbar ist, so sollen auch wir fest und unbeweglich sein in unserem Glauben und in unserer Tat bis an das Ende, dann wird uns durch Gottes ewige Barmherzigkeit in Christo Jesu mit dem Ausgang dieses Lebens ein neuer Tag anbrechen, und ein Morgenstern, ja eine Sonne des Heiles aufgehen in unsern Herzen. Das helfe uns der getreue Hirte und Bischof unserer Seelen, der unsere Sünden selbst getragen hat an seinem Kreuz, auf dass wir durch seine Wunden heil würden. Dem sei Ehre und Anbetung in Ewigkeit. Amen. </w:t>
      </w:r>
    </w:p>
    <w:p w14:paraId="7FC06F32" w14:textId="77777777" w:rsidR="00C1008A" w:rsidRDefault="00C1008A" w:rsidP="00C1008A">
      <w:pPr>
        <w:pStyle w:val="StandardWeb"/>
      </w:pPr>
      <w:r>
        <w:t xml:space="preserve">Wir danken Dir, Herr Gott, himmlischer Vater, dass Du uns Dein heiliges Evangelium gegeben, und Dein väterliches Herz hast erkennen lassen. Wir bitten Deine grundlose Barmherzigkeit, Du wollest dies selige Licht Deines Wortes bei uns </w:t>
      </w:r>
      <w:proofErr w:type="spellStart"/>
      <w:r>
        <w:t>gnädiglich</w:t>
      </w:r>
      <w:proofErr w:type="spellEnd"/>
      <w:r>
        <w:t xml:space="preserve"> erhalten, und durch Deinen Heiligen Geist unsere Herzen also leiten und führen, dass wir nimmermehr davon abweichen, sondern fest daran halten und endlich dadurch selig werden um Deines lieben Sohnes, unseres Herrn Jesu Christi willen. Amen! </w:t>
      </w:r>
    </w:p>
    <w:p w14:paraId="1476D484" w14:textId="77777777" w:rsidR="00C1008A" w:rsidRDefault="00C1008A" w:rsidP="00C1008A">
      <w:pPr>
        <w:pStyle w:val="berschrift1"/>
      </w:pPr>
      <w:r>
        <w:lastRenderedPageBreak/>
        <w:t xml:space="preserve">Dieterich, Veit - </w:t>
      </w:r>
      <w:proofErr w:type="spellStart"/>
      <w:r>
        <w:t>Summaria</w:t>
      </w:r>
      <w:proofErr w:type="spellEnd"/>
      <w:r>
        <w:t xml:space="preserve"> christlicher Leer - Das </w:t>
      </w:r>
      <w:proofErr w:type="spellStart"/>
      <w:r>
        <w:t>Gleychnuß</w:t>
      </w:r>
      <w:proofErr w:type="spellEnd"/>
      <w:r>
        <w:t xml:space="preserve"> von den </w:t>
      </w:r>
      <w:proofErr w:type="spellStart"/>
      <w:r>
        <w:t>arbeytern</w:t>
      </w:r>
      <w:proofErr w:type="spellEnd"/>
      <w:r>
        <w:t xml:space="preserve"> im Weinberg/ die </w:t>
      </w:r>
      <w:proofErr w:type="spellStart"/>
      <w:r>
        <w:t>vngleich</w:t>
      </w:r>
      <w:proofErr w:type="spellEnd"/>
      <w:r>
        <w:t xml:space="preserve"> </w:t>
      </w:r>
      <w:proofErr w:type="spellStart"/>
      <w:r>
        <w:t>arbeyten</w:t>
      </w:r>
      <w:proofErr w:type="spellEnd"/>
      <w:r>
        <w:t xml:space="preserve">/ </w:t>
      </w:r>
      <w:proofErr w:type="spellStart"/>
      <w:r>
        <w:t>vnnd</w:t>
      </w:r>
      <w:proofErr w:type="spellEnd"/>
      <w:r>
        <w:t xml:space="preserve"> doch gleichen </w:t>
      </w:r>
      <w:proofErr w:type="spellStart"/>
      <w:r>
        <w:t>lohn</w:t>
      </w:r>
      <w:proofErr w:type="spellEnd"/>
      <w:r>
        <w:t xml:space="preserve"> empfangen/ Matth. 20.</w:t>
      </w:r>
    </w:p>
    <w:p w14:paraId="2DC38F77" w14:textId="77777777" w:rsidR="00C1008A" w:rsidRDefault="00C1008A" w:rsidP="00C1008A">
      <w:pPr>
        <w:pStyle w:val="StandardWeb"/>
      </w:pPr>
      <w:proofErr w:type="spellStart"/>
      <w:r>
        <w:rPr>
          <w:rStyle w:val="Fett"/>
          <w:rFonts w:eastAsiaTheme="majorEastAsia"/>
        </w:rPr>
        <w:t>ALso</w:t>
      </w:r>
      <w:proofErr w:type="spellEnd"/>
      <w:r>
        <w:rPr>
          <w:rStyle w:val="Fett"/>
          <w:rFonts w:eastAsiaTheme="majorEastAsia"/>
        </w:rPr>
        <w:t xml:space="preserve"> werden die letzten die ersten/ </w:t>
      </w:r>
      <w:proofErr w:type="spellStart"/>
      <w:r>
        <w:rPr>
          <w:rStyle w:val="Fett"/>
          <w:rFonts w:eastAsiaTheme="majorEastAsia"/>
        </w:rPr>
        <w:t>vnnd</w:t>
      </w:r>
      <w:proofErr w:type="spellEnd"/>
      <w:r>
        <w:rPr>
          <w:rStyle w:val="Fett"/>
          <w:rFonts w:eastAsiaTheme="majorEastAsia"/>
        </w:rPr>
        <w:t xml:space="preserve"> die ersten die letzten. Denn </w:t>
      </w:r>
      <w:proofErr w:type="spellStart"/>
      <w:r>
        <w:rPr>
          <w:rStyle w:val="Fett"/>
          <w:rFonts w:eastAsiaTheme="majorEastAsia"/>
        </w:rPr>
        <w:t>vil</w:t>
      </w:r>
      <w:proofErr w:type="spellEnd"/>
      <w:r>
        <w:rPr>
          <w:rStyle w:val="Fett"/>
          <w:rFonts w:eastAsiaTheme="majorEastAsia"/>
        </w:rPr>
        <w:t xml:space="preserve"> </w:t>
      </w:r>
      <w:proofErr w:type="spellStart"/>
      <w:r>
        <w:rPr>
          <w:rStyle w:val="Fett"/>
          <w:rFonts w:eastAsiaTheme="majorEastAsia"/>
        </w:rPr>
        <w:t>sindt</w:t>
      </w:r>
      <w:proofErr w:type="spellEnd"/>
      <w:r>
        <w:rPr>
          <w:rStyle w:val="Fett"/>
          <w:rFonts w:eastAsiaTheme="majorEastAsia"/>
        </w:rPr>
        <w:t xml:space="preserve"> </w:t>
      </w:r>
      <w:proofErr w:type="spellStart"/>
      <w:r>
        <w:rPr>
          <w:rStyle w:val="Fett"/>
          <w:rFonts w:eastAsiaTheme="majorEastAsia"/>
        </w:rPr>
        <w:t>beruffen</w:t>
      </w:r>
      <w:proofErr w:type="spellEnd"/>
      <w:r>
        <w:rPr>
          <w:rStyle w:val="Fett"/>
          <w:rFonts w:eastAsiaTheme="majorEastAsia"/>
        </w:rPr>
        <w:t xml:space="preserve">/ aber wenig </w:t>
      </w:r>
      <w:proofErr w:type="spellStart"/>
      <w:r>
        <w:rPr>
          <w:rStyle w:val="Fett"/>
          <w:rFonts w:eastAsiaTheme="majorEastAsia"/>
        </w:rPr>
        <w:t>außerwelet</w:t>
      </w:r>
      <w:proofErr w:type="spellEnd"/>
      <w:r>
        <w:rPr>
          <w:rStyle w:val="Fett"/>
          <w:rFonts w:eastAsiaTheme="majorEastAsia"/>
        </w:rPr>
        <w:t>.</w:t>
      </w:r>
      <w:r>
        <w:t xml:space="preserve"> </w:t>
      </w:r>
    </w:p>
    <w:p w14:paraId="426394F5" w14:textId="77777777" w:rsidR="00C1008A" w:rsidRDefault="00C1008A" w:rsidP="00C1008A">
      <w:pPr>
        <w:pStyle w:val="StandardWeb"/>
      </w:pPr>
      <w:proofErr w:type="spellStart"/>
      <w:r>
        <w:t>Vnser</w:t>
      </w:r>
      <w:proofErr w:type="spellEnd"/>
      <w:r>
        <w:t xml:space="preserve"> lieber Herr Christus vergleichet das </w:t>
      </w:r>
      <w:proofErr w:type="spellStart"/>
      <w:r>
        <w:t>himelreich</w:t>
      </w:r>
      <w:proofErr w:type="spellEnd"/>
      <w:r>
        <w:t xml:space="preserve"> oder die Christliche Kirch einem </w:t>
      </w:r>
      <w:proofErr w:type="spellStart"/>
      <w:r>
        <w:t>Weyngarten</w:t>
      </w:r>
      <w:proofErr w:type="spellEnd"/>
      <w:r>
        <w:t xml:space="preserve">/ da etliche </w:t>
      </w:r>
      <w:proofErr w:type="spellStart"/>
      <w:r>
        <w:t>vil</w:t>
      </w:r>
      <w:proofErr w:type="spellEnd"/>
      <w:r>
        <w:t xml:space="preserve">/ etliche wenig stunde </w:t>
      </w:r>
      <w:proofErr w:type="spellStart"/>
      <w:r>
        <w:t>jnne</w:t>
      </w:r>
      <w:proofErr w:type="spellEnd"/>
      <w:r>
        <w:t xml:space="preserve"> </w:t>
      </w:r>
      <w:proofErr w:type="spellStart"/>
      <w:r>
        <w:t>arbeyten</w:t>
      </w:r>
      <w:proofErr w:type="spellEnd"/>
      <w:r>
        <w:t xml:space="preserve">/ </w:t>
      </w:r>
      <w:proofErr w:type="spellStart"/>
      <w:r>
        <w:t>vnd</w:t>
      </w:r>
      <w:proofErr w:type="spellEnd"/>
      <w:r>
        <w:t xml:space="preserve"> doch </w:t>
      </w:r>
      <w:proofErr w:type="spellStart"/>
      <w:r>
        <w:t>gleychen</w:t>
      </w:r>
      <w:proofErr w:type="spellEnd"/>
      <w:r>
        <w:t xml:space="preserve"> </w:t>
      </w:r>
      <w:proofErr w:type="spellStart"/>
      <w:r>
        <w:t>lohn</w:t>
      </w:r>
      <w:proofErr w:type="spellEnd"/>
      <w:r>
        <w:t xml:space="preserve"> bekommen/ Denn ob </w:t>
      </w:r>
      <w:proofErr w:type="spellStart"/>
      <w:r>
        <w:t>wol</w:t>
      </w:r>
      <w:proofErr w:type="spellEnd"/>
      <w:r>
        <w:t xml:space="preserve"> alle Christen/ im Weinberg/ ein </w:t>
      </w:r>
      <w:proofErr w:type="spellStart"/>
      <w:r>
        <w:t>yeder</w:t>
      </w:r>
      <w:proofErr w:type="spellEnd"/>
      <w:r>
        <w:t xml:space="preserve"> seinem </w:t>
      </w:r>
      <w:proofErr w:type="spellStart"/>
      <w:r>
        <w:t>beruff</w:t>
      </w:r>
      <w:proofErr w:type="spellEnd"/>
      <w:r>
        <w:t xml:space="preserve"> nach/ </w:t>
      </w:r>
      <w:proofErr w:type="spellStart"/>
      <w:r>
        <w:t>arbeyten</w:t>
      </w:r>
      <w:proofErr w:type="spellEnd"/>
      <w:r>
        <w:t xml:space="preserve"> sollen/ </w:t>
      </w:r>
      <w:proofErr w:type="spellStart"/>
      <w:r>
        <w:t>vnd</w:t>
      </w:r>
      <w:proofErr w:type="spellEnd"/>
      <w:r>
        <w:t xml:space="preserve"> keins </w:t>
      </w:r>
      <w:proofErr w:type="spellStart"/>
      <w:r>
        <w:t>wegs</w:t>
      </w:r>
      <w:proofErr w:type="spellEnd"/>
      <w:r>
        <w:t xml:space="preserve"> </w:t>
      </w:r>
      <w:proofErr w:type="spellStart"/>
      <w:r>
        <w:t>müssig</w:t>
      </w:r>
      <w:proofErr w:type="spellEnd"/>
      <w:r>
        <w:t xml:space="preserve"> gehen/ so </w:t>
      </w:r>
      <w:proofErr w:type="spellStart"/>
      <w:r>
        <w:t>wil</w:t>
      </w:r>
      <w:proofErr w:type="spellEnd"/>
      <w:r>
        <w:t xml:space="preserve"> doch </w:t>
      </w:r>
      <w:proofErr w:type="spellStart"/>
      <w:r>
        <w:t>Got</w:t>
      </w:r>
      <w:proofErr w:type="spellEnd"/>
      <w:r>
        <w:t xml:space="preserve"> mit </w:t>
      </w:r>
      <w:proofErr w:type="spellStart"/>
      <w:r>
        <w:t>vns</w:t>
      </w:r>
      <w:proofErr w:type="spellEnd"/>
      <w:r>
        <w:t xml:space="preserve"> nicht nach </w:t>
      </w:r>
      <w:proofErr w:type="spellStart"/>
      <w:r>
        <w:t>vnserm</w:t>
      </w:r>
      <w:proofErr w:type="spellEnd"/>
      <w:r>
        <w:t xml:space="preserve"> </w:t>
      </w:r>
      <w:proofErr w:type="gramStart"/>
      <w:r>
        <w:t>verdienst</w:t>
      </w:r>
      <w:proofErr w:type="gramEnd"/>
      <w:r>
        <w:t xml:space="preserve"> noch </w:t>
      </w:r>
      <w:proofErr w:type="spellStart"/>
      <w:r>
        <w:t>arbeyt</w:t>
      </w:r>
      <w:proofErr w:type="spellEnd"/>
      <w:r>
        <w:t xml:space="preserve">/ </w:t>
      </w:r>
      <w:proofErr w:type="spellStart"/>
      <w:r>
        <w:t>sonder</w:t>
      </w:r>
      <w:proofErr w:type="spellEnd"/>
      <w:r>
        <w:t xml:space="preserve"> nach seiner </w:t>
      </w:r>
      <w:proofErr w:type="spellStart"/>
      <w:r>
        <w:t>gnaden</w:t>
      </w:r>
      <w:proofErr w:type="spellEnd"/>
      <w:r>
        <w:t xml:space="preserve"> </w:t>
      </w:r>
      <w:proofErr w:type="spellStart"/>
      <w:r>
        <w:t>handelen</w:t>
      </w:r>
      <w:proofErr w:type="spellEnd"/>
      <w:r>
        <w:t xml:space="preserve">. Aber da finden sich die Juden/ welche das Gesetz/ </w:t>
      </w:r>
      <w:proofErr w:type="spellStart"/>
      <w:r>
        <w:t>vnnd</w:t>
      </w:r>
      <w:proofErr w:type="spellEnd"/>
      <w:r>
        <w:t xml:space="preserve"> einen geordneten Gottesdienst </w:t>
      </w:r>
      <w:proofErr w:type="spellStart"/>
      <w:r>
        <w:t>hetten</w:t>
      </w:r>
      <w:proofErr w:type="spellEnd"/>
      <w:r>
        <w:t xml:space="preserve">/ die wöllen einen </w:t>
      </w:r>
      <w:proofErr w:type="spellStart"/>
      <w:r>
        <w:t>vorteyl</w:t>
      </w:r>
      <w:proofErr w:type="spellEnd"/>
      <w:r>
        <w:t xml:space="preserve"> vor den Heyden haben/ </w:t>
      </w:r>
      <w:proofErr w:type="spellStart"/>
      <w:r>
        <w:t>vnd</w:t>
      </w:r>
      <w:proofErr w:type="spellEnd"/>
      <w:r>
        <w:t xml:space="preserve"> </w:t>
      </w:r>
      <w:proofErr w:type="spellStart"/>
      <w:r>
        <w:t>derdreust</w:t>
      </w:r>
      <w:proofErr w:type="spellEnd"/>
      <w:r>
        <w:t xml:space="preserve"> sie/ das Gott </w:t>
      </w:r>
      <w:proofErr w:type="spellStart"/>
      <w:r>
        <w:t>gnedig</w:t>
      </w:r>
      <w:proofErr w:type="spellEnd"/>
      <w:r>
        <w:t xml:space="preserve"> ist/ </w:t>
      </w:r>
      <w:proofErr w:type="spellStart"/>
      <w:r>
        <w:t>vnd</w:t>
      </w:r>
      <w:proofErr w:type="spellEnd"/>
      <w:r>
        <w:t xml:space="preserve"> die Heyden halten will wie sie/ </w:t>
      </w:r>
      <w:proofErr w:type="spellStart"/>
      <w:r>
        <w:t>Geschicht</w:t>
      </w:r>
      <w:proofErr w:type="spellEnd"/>
      <w:r>
        <w:t xml:space="preserve"> </w:t>
      </w:r>
      <w:proofErr w:type="spellStart"/>
      <w:r>
        <w:t>derhalb</w:t>
      </w:r>
      <w:proofErr w:type="spellEnd"/>
      <w:r>
        <w:t xml:space="preserve">/ da sie </w:t>
      </w:r>
      <w:proofErr w:type="spellStart"/>
      <w:r>
        <w:t>hetten</w:t>
      </w:r>
      <w:proofErr w:type="spellEnd"/>
      <w:r>
        <w:t xml:space="preserve"> sonst können die ersten sein/ wo sie </w:t>
      </w:r>
      <w:proofErr w:type="spellStart"/>
      <w:r>
        <w:t>trewlich</w:t>
      </w:r>
      <w:proofErr w:type="spellEnd"/>
      <w:r>
        <w:t xml:space="preserve"> </w:t>
      </w:r>
      <w:proofErr w:type="spellStart"/>
      <w:r>
        <w:t>gearbeytet</w:t>
      </w:r>
      <w:proofErr w:type="spellEnd"/>
      <w:r>
        <w:t xml:space="preserve">/ </w:t>
      </w:r>
      <w:proofErr w:type="spellStart"/>
      <w:r>
        <w:t>vnd</w:t>
      </w:r>
      <w:proofErr w:type="spellEnd"/>
      <w:r>
        <w:t xml:space="preserve"> an Gottes </w:t>
      </w:r>
      <w:proofErr w:type="spellStart"/>
      <w:r>
        <w:t>gnad</w:t>
      </w:r>
      <w:proofErr w:type="spellEnd"/>
      <w:r>
        <w:t xml:space="preserve"> sich gehalten </w:t>
      </w:r>
      <w:proofErr w:type="spellStart"/>
      <w:r>
        <w:t>hetten</w:t>
      </w:r>
      <w:proofErr w:type="spellEnd"/>
      <w:r>
        <w:t xml:space="preserve">/ das sie die letzten werden/ </w:t>
      </w:r>
      <w:proofErr w:type="spellStart"/>
      <w:r>
        <w:t>vnnd</w:t>
      </w:r>
      <w:proofErr w:type="spellEnd"/>
      <w:r>
        <w:t xml:space="preserve"> in Gottes </w:t>
      </w:r>
      <w:proofErr w:type="spellStart"/>
      <w:r>
        <w:t>tieffe</w:t>
      </w:r>
      <w:proofErr w:type="spellEnd"/>
      <w:r>
        <w:t xml:space="preserve"> </w:t>
      </w:r>
      <w:proofErr w:type="spellStart"/>
      <w:r>
        <w:t>vngnad</w:t>
      </w:r>
      <w:proofErr w:type="spellEnd"/>
      <w:r>
        <w:t xml:space="preserve"> fallen. Denn Gott will nach </w:t>
      </w:r>
      <w:proofErr w:type="spellStart"/>
      <w:r>
        <w:t>gnaden</w:t>
      </w:r>
      <w:proofErr w:type="spellEnd"/>
      <w:r>
        <w:t xml:space="preserve"> mit </w:t>
      </w:r>
      <w:proofErr w:type="spellStart"/>
      <w:r>
        <w:t>vns</w:t>
      </w:r>
      <w:proofErr w:type="spellEnd"/>
      <w:r>
        <w:t xml:space="preserve"> </w:t>
      </w:r>
      <w:proofErr w:type="spellStart"/>
      <w:r>
        <w:t>menschen</w:t>
      </w:r>
      <w:proofErr w:type="spellEnd"/>
      <w:r>
        <w:t xml:space="preserve"> </w:t>
      </w:r>
      <w:proofErr w:type="spellStart"/>
      <w:r>
        <w:t>handelen</w:t>
      </w:r>
      <w:proofErr w:type="spellEnd"/>
      <w:r>
        <w:t xml:space="preserve">/ </w:t>
      </w:r>
      <w:proofErr w:type="spellStart"/>
      <w:r>
        <w:t>vnnd</w:t>
      </w:r>
      <w:proofErr w:type="spellEnd"/>
      <w:r>
        <w:t xml:space="preserve"> nicht nach verdienst/ Solches sollen wir zu höchstem </w:t>
      </w:r>
      <w:proofErr w:type="spellStart"/>
      <w:r>
        <w:t>danck</w:t>
      </w:r>
      <w:proofErr w:type="spellEnd"/>
      <w:r>
        <w:t xml:space="preserve"> </w:t>
      </w:r>
      <w:proofErr w:type="spellStart"/>
      <w:r>
        <w:t>annemen</w:t>
      </w:r>
      <w:proofErr w:type="spellEnd"/>
      <w:r>
        <w:t xml:space="preserve">/ </w:t>
      </w:r>
      <w:proofErr w:type="spellStart"/>
      <w:r>
        <w:t>vnd</w:t>
      </w:r>
      <w:proofErr w:type="spellEnd"/>
      <w:r>
        <w:t xml:space="preserve"> dennoch </w:t>
      </w:r>
      <w:proofErr w:type="spellStart"/>
      <w:r>
        <w:t>darumb</w:t>
      </w:r>
      <w:proofErr w:type="spellEnd"/>
      <w:r>
        <w:t xml:space="preserve"> nicht </w:t>
      </w:r>
      <w:proofErr w:type="spellStart"/>
      <w:r>
        <w:t>müssig</w:t>
      </w:r>
      <w:proofErr w:type="spellEnd"/>
      <w:r>
        <w:t xml:space="preserve"> gehen/ </w:t>
      </w:r>
      <w:proofErr w:type="spellStart"/>
      <w:r>
        <w:t>sonder</w:t>
      </w:r>
      <w:proofErr w:type="spellEnd"/>
      <w:r>
        <w:t xml:space="preserve"> </w:t>
      </w:r>
      <w:proofErr w:type="spellStart"/>
      <w:r>
        <w:t>vns</w:t>
      </w:r>
      <w:proofErr w:type="spellEnd"/>
      <w:r>
        <w:t xml:space="preserve"> in Gottes gehorsam/ </w:t>
      </w:r>
      <w:proofErr w:type="spellStart"/>
      <w:r>
        <w:t>vnnd</w:t>
      </w:r>
      <w:proofErr w:type="spellEnd"/>
      <w:r>
        <w:t xml:space="preserve"> willen nach bestem vermögen </w:t>
      </w:r>
      <w:proofErr w:type="spellStart"/>
      <w:r>
        <w:t>vben</w:t>
      </w:r>
      <w:proofErr w:type="spellEnd"/>
      <w:r>
        <w:t xml:space="preserve">/ </w:t>
      </w:r>
      <w:proofErr w:type="spellStart"/>
      <w:r>
        <w:t>vnd</w:t>
      </w:r>
      <w:proofErr w:type="spellEnd"/>
      <w:r>
        <w:t xml:space="preserve"> doch allein </w:t>
      </w:r>
      <w:proofErr w:type="spellStart"/>
      <w:r>
        <w:t>auff</w:t>
      </w:r>
      <w:proofErr w:type="spellEnd"/>
      <w:r>
        <w:t xml:space="preserve"> sein </w:t>
      </w:r>
      <w:proofErr w:type="spellStart"/>
      <w:r>
        <w:t>genad</w:t>
      </w:r>
      <w:proofErr w:type="spellEnd"/>
      <w:r>
        <w:t xml:space="preserve"> sehen/ </w:t>
      </w:r>
      <w:proofErr w:type="spellStart"/>
      <w:r>
        <w:t>vnd</w:t>
      </w:r>
      <w:proofErr w:type="spellEnd"/>
      <w:r>
        <w:t xml:space="preserve"> </w:t>
      </w:r>
      <w:proofErr w:type="spellStart"/>
      <w:proofErr w:type="gramStart"/>
      <w:r>
        <w:t>der selben</w:t>
      </w:r>
      <w:proofErr w:type="spellEnd"/>
      <w:proofErr w:type="gramEnd"/>
      <w:r>
        <w:t xml:space="preserve"> </w:t>
      </w:r>
      <w:proofErr w:type="spellStart"/>
      <w:r>
        <w:t>vns</w:t>
      </w:r>
      <w:proofErr w:type="spellEnd"/>
      <w:r>
        <w:t xml:space="preserve"> trösten. </w:t>
      </w:r>
    </w:p>
    <w:p w14:paraId="015654D9" w14:textId="77777777" w:rsidR="00C1008A" w:rsidRDefault="00C1008A" w:rsidP="00C1008A">
      <w:pPr>
        <w:pStyle w:val="berschrift2"/>
      </w:pPr>
      <w:r>
        <w:t>Gebet.</w:t>
      </w:r>
    </w:p>
    <w:p w14:paraId="6801B423" w14:textId="77777777" w:rsidR="00C1008A" w:rsidRDefault="00C1008A" w:rsidP="00C1008A">
      <w:pPr>
        <w:pStyle w:val="StandardWeb"/>
      </w:pPr>
      <w:r>
        <w:t xml:space="preserve">HErr </w:t>
      </w:r>
      <w:proofErr w:type="spellStart"/>
      <w:r>
        <w:t>Got</w:t>
      </w:r>
      <w:proofErr w:type="spellEnd"/>
      <w:r>
        <w:t xml:space="preserve"> </w:t>
      </w:r>
      <w:proofErr w:type="spellStart"/>
      <w:r>
        <w:t>himlischer</w:t>
      </w:r>
      <w:proofErr w:type="spellEnd"/>
      <w:r>
        <w:t xml:space="preserve"> Vatter/ der du durch dein liebes </w:t>
      </w:r>
      <w:proofErr w:type="spellStart"/>
      <w:r>
        <w:t>wort</w:t>
      </w:r>
      <w:proofErr w:type="spellEnd"/>
      <w:r>
        <w:t xml:space="preserve">/ </w:t>
      </w:r>
      <w:proofErr w:type="spellStart"/>
      <w:r>
        <w:t>vns</w:t>
      </w:r>
      <w:proofErr w:type="spellEnd"/>
      <w:r>
        <w:t xml:space="preserve"> in dein </w:t>
      </w:r>
      <w:proofErr w:type="spellStart"/>
      <w:r>
        <w:t>weingarten</w:t>
      </w:r>
      <w:proofErr w:type="spellEnd"/>
      <w:r>
        <w:t xml:space="preserve"> </w:t>
      </w:r>
      <w:proofErr w:type="spellStart"/>
      <w:r>
        <w:t>beruffen</w:t>
      </w:r>
      <w:proofErr w:type="spellEnd"/>
      <w:r>
        <w:t xml:space="preserve"> hast/ Wir bitten dich/ gib deinen </w:t>
      </w:r>
      <w:proofErr w:type="spellStart"/>
      <w:r>
        <w:t>heyligen</w:t>
      </w:r>
      <w:proofErr w:type="spellEnd"/>
      <w:r>
        <w:t xml:space="preserve"> Geist in </w:t>
      </w:r>
      <w:proofErr w:type="spellStart"/>
      <w:r>
        <w:t>vnser</w:t>
      </w:r>
      <w:proofErr w:type="spellEnd"/>
      <w:r>
        <w:t xml:space="preserve"> </w:t>
      </w:r>
      <w:proofErr w:type="spellStart"/>
      <w:r>
        <w:t>hertz</w:t>
      </w:r>
      <w:proofErr w:type="spellEnd"/>
      <w:r>
        <w:t xml:space="preserve">/ das wir in solchem </w:t>
      </w:r>
      <w:proofErr w:type="spellStart"/>
      <w:r>
        <w:t>weingarten</w:t>
      </w:r>
      <w:proofErr w:type="spellEnd"/>
      <w:r>
        <w:t xml:space="preserve"> </w:t>
      </w:r>
      <w:proofErr w:type="spellStart"/>
      <w:r>
        <w:t>trewlich</w:t>
      </w:r>
      <w:proofErr w:type="spellEnd"/>
      <w:r>
        <w:t xml:space="preserve"> </w:t>
      </w:r>
      <w:proofErr w:type="spellStart"/>
      <w:r>
        <w:t>arbeyten</w:t>
      </w:r>
      <w:proofErr w:type="spellEnd"/>
      <w:r>
        <w:t xml:space="preserve">/ für </w:t>
      </w:r>
      <w:proofErr w:type="spellStart"/>
      <w:r>
        <w:t>sunden</w:t>
      </w:r>
      <w:proofErr w:type="spellEnd"/>
      <w:r>
        <w:t xml:space="preserve"> </w:t>
      </w:r>
      <w:proofErr w:type="spellStart"/>
      <w:r>
        <w:t>vnd</w:t>
      </w:r>
      <w:proofErr w:type="spellEnd"/>
      <w:r>
        <w:t xml:space="preserve"> allem </w:t>
      </w:r>
      <w:proofErr w:type="spellStart"/>
      <w:r>
        <w:t>ergernuß</w:t>
      </w:r>
      <w:proofErr w:type="spellEnd"/>
      <w:r>
        <w:t xml:space="preserve"> </w:t>
      </w:r>
      <w:proofErr w:type="spellStart"/>
      <w:r>
        <w:t>vns</w:t>
      </w:r>
      <w:proofErr w:type="spellEnd"/>
      <w:r>
        <w:t xml:space="preserve"> hüten/ </w:t>
      </w:r>
      <w:proofErr w:type="spellStart"/>
      <w:r>
        <w:t>vnd</w:t>
      </w:r>
      <w:proofErr w:type="spellEnd"/>
      <w:r>
        <w:t xml:space="preserve"> deines </w:t>
      </w:r>
      <w:proofErr w:type="spellStart"/>
      <w:r>
        <w:t>worts</w:t>
      </w:r>
      <w:proofErr w:type="spellEnd"/>
      <w:r>
        <w:t xml:space="preserve"> </w:t>
      </w:r>
      <w:proofErr w:type="spellStart"/>
      <w:r>
        <w:t>vnd</w:t>
      </w:r>
      <w:proofErr w:type="spellEnd"/>
      <w:r>
        <w:t xml:space="preserve"> willens </w:t>
      </w:r>
      <w:proofErr w:type="spellStart"/>
      <w:r>
        <w:t>vns</w:t>
      </w:r>
      <w:proofErr w:type="spellEnd"/>
      <w:r>
        <w:t xml:space="preserve"> </w:t>
      </w:r>
      <w:proofErr w:type="spellStart"/>
      <w:r>
        <w:t>fleyssigen</w:t>
      </w:r>
      <w:proofErr w:type="spellEnd"/>
      <w:r>
        <w:t xml:space="preserve">/ </w:t>
      </w:r>
      <w:proofErr w:type="spellStart"/>
      <w:r>
        <w:t>vnnd</w:t>
      </w:r>
      <w:proofErr w:type="spellEnd"/>
      <w:r>
        <w:t xml:space="preserve"> alle </w:t>
      </w:r>
      <w:proofErr w:type="spellStart"/>
      <w:r>
        <w:t>hoffnung</w:t>
      </w:r>
      <w:proofErr w:type="spellEnd"/>
      <w:r>
        <w:t xml:space="preserve"> allein </w:t>
      </w:r>
      <w:proofErr w:type="spellStart"/>
      <w:r>
        <w:t>auff</w:t>
      </w:r>
      <w:proofErr w:type="spellEnd"/>
      <w:r>
        <w:t xml:space="preserve"> dein </w:t>
      </w:r>
      <w:proofErr w:type="spellStart"/>
      <w:r>
        <w:t>gnad</w:t>
      </w:r>
      <w:proofErr w:type="spellEnd"/>
      <w:r>
        <w:t xml:space="preserve">/ so du </w:t>
      </w:r>
      <w:proofErr w:type="spellStart"/>
      <w:r>
        <w:t>vns</w:t>
      </w:r>
      <w:proofErr w:type="spellEnd"/>
      <w:r>
        <w:t xml:space="preserve"> durch deinen Son Christum Jesum </w:t>
      </w:r>
      <w:proofErr w:type="spellStart"/>
      <w:r>
        <w:t>reychlich</w:t>
      </w:r>
      <w:proofErr w:type="spellEnd"/>
      <w:r>
        <w:t xml:space="preserve"> </w:t>
      </w:r>
      <w:proofErr w:type="spellStart"/>
      <w:r>
        <w:t>erzeyget</w:t>
      </w:r>
      <w:proofErr w:type="spellEnd"/>
      <w:r>
        <w:t xml:space="preserve"> hast/ setzen/ </w:t>
      </w:r>
      <w:proofErr w:type="spellStart"/>
      <w:r>
        <w:t>vnd</w:t>
      </w:r>
      <w:proofErr w:type="spellEnd"/>
      <w:r>
        <w:t xml:space="preserve"> also ewig selig werden. AMEN. </w:t>
      </w:r>
    </w:p>
    <w:p w14:paraId="2468A279" w14:textId="77777777" w:rsidR="00C1008A" w:rsidRDefault="00C1008A" w:rsidP="00C1008A">
      <w:pPr>
        <w:pStyle w:val="berschrift1"/>
      </w:pPr>
      <w:proofErr w:type="spellStart"/>
      <w:r>
        <w:t>Mathesius</w:t>
      </w:r>
      <w:proofErr w:type="spellEnd"/>
      <w:r>
        <w:t xml:space="preserve">, Johannes - </w:t>
      </w:r>
      <w:proofErr w:type="spellStart"/>
      <w:r>
        <w:t>Auff</w:t>
      </w:r>
      <w:proofErr w:type="spellEnd"/>
      <w:r>
        <w:t xml:space="preserve"> den sechsten Sontag nach </w:t>
      </w:r>
      <w:proofErr w:type="spellStart"/>
      <w:r>
        <w:t>crunn</w:t>
      </w:r>
      <w:proofErr w:type="spellEnd"/>
      <w:r>
        <w:t xml:space="preserve"> Regum/ Ein lehr </w:t>
      </w:r>
      <w:proofErr w:type="spellStart"/>
      <w:r>
        <w:t>vnd</w:t>
      </w:r>
      <w:proofErr w:type="spellEnd"/>
      <w:r>
        <w:t xml:space="preserve"> </w:t>
      </w:r>
      <w:proofErr w:type="spellStart"/>
      <w:r>
        <w:t>trost</w:t>
      </w:r>
      <w:proofErr w:type="spellEnd"/>
      <w:r>
        <w:t xml:space="preserve"> für betrübte </w:t>
      </w:r>
      <w:proofErr w:type="spellStart"/>
      <w:r>
        <w:t>vnd</w:t>
      </w:r>
      <w:proofErr w:type="spellEnd"/>
      <w:r>
        <w:t xml:space="preserve"> </w:t>
      </w:r>
      <w:proofErr w:type="spellStart"/>
      <w:r>
        <w:t>trawrige</w:t>
      </w:r>
      <w:proofErr w:type="spellEnd"/>
      <w:r>
        <w:t xml:space="preserve"> </w:t>
      </w:r>
      <w:proofErr w:type="spellStart"/>
      <w:r>
        <w:t>hertzen</w:t>
      </w:r>
      <w:proofErr w:type="spellEnd"/>
      <w:r>
        <w:t xml:space="preserve">/ die ins </w:t>
      </w:r>
      <w:proofErr w:type="spellStart"/>
      <w:r>
        <w:t>teuffels</w:t>
      </w:r>
      <w:proofErr w:type="spellEnd"/>
      <w:r>
        <w:t xml:space="preserve"> </w:t>
      </w:r>
      <w:proofErr w:type="spellStart"/>
      <w:r>
        <w:t>reder</w:t>
      </w:r>
      <w:proofErr w:type="spellEnd"/>
      <w:r>
        <w:t xml:space="preserve"> sitzen/ Matth. 11. </w:t>
      </w:r>
      <w:proofErr w:type="spellStart"/>
      <w:r>
        <w:t>Luce.22</w:t>
      </w:r>
      <w:proofErr w:type="spellEnd"/>
      <w:r>
        <w:t xml:space="preserve">. </w:t>
      </w:r>
      <w:proofErr w:type="spellStart"/>
      <w:r>
        <w:t>Psal</w:t>
      </w:r>
      <w:proofErr w:type="spellEnd"/>
      <w:r>
        <w:t>. 42.</w:t>
      </w:r>
    </w:p>
    <w:p w14:paraId="5D2DAF48" w14:textId="77777777" w:rsidR="00C1008A" w:rsidRDefault="00C1008A" w:rsidP="00C1008A">
      <w:pPr>
        <w:pStyle w:val="StandardWeb"/>
      </w:pPr>
      <w:r>
        <w:rPr>
          <w:rStyle w:val="Fett"/>
          <w:rFonts w:eastAsiaTheme="majorEastAsia"/>
        </w:rPr>
        <w:t xml:space="preserve">Ich glaub an Jesum Christum/ der </w:t>
      </w:r>
      <w:proofErr w:type="spellStart"/>
      <w:r>
        <w:rPr>
          <w:rStyle w:val="Fett"/>
          <w:rFonts w:eastAsiaTheme="majorEastAsia"/>
        </w:rPr>
        <w:t>vns</w:t>
      </w:r>
      <w:proofErr w:type="spellEnd"/>
      <w:r>
        <w:rPr>
          <w:rStyle w:val="Fett"/>
          <w:rFonts w:eastAsiaTheme="majorEastAsia"/>
        </w:rPr>
        <w:t xml:space="preserve"> allein trösten </w:t>
      </w:r>
      <w:proofErr w:type="spellStart"/>
      <w:r>
        <w:rPr>
          <w:rStyle w:val="Fett"/>
          <w:rFonts w:eastAsiaTheme="majorEastAsia"/>
        </w:rPr>
        <w:t>vnnd</w:t>
      </w:r>
      <w:proofErr w:type="spellEnd"/>
      <w:r>
        <w:rPr>
          <w:rStyle w:val="Fett"/>
          <w:rFonts w:eastAsiaTheme="majorEastAsia"/>
        </w:rPr>
        <w:t xml:space="preserve"> erquicken </w:t>
      </w:r>
      <w:proofErr w:type="spellStart"/>
      <w:r>
        <w:rPr>
          <w:rStyle w:val="Fett"/>
          <w:rFonts w:eastAsiaTheme="majorEastAsia"/>
        </w:rPr>
        <w:t>kan</w:t>
      </w:r>
      <w:proofErr w:type="spellEnd"/>
      <w:r>
        <w:rPr>
          <w:rStyle w:val="Fett"/>
          <w:rFonts w:eastAsiaTheme="majorEastAsia"/>
        </w:rPr>
        <w:t>.</w:t>
      </w:r>
      <w:r>
        <w:t xml:space="preserve"> </w:t>
      </w:r>
    </w:p>
    <w:p w14:paraId="3CAA4741" w14:textId="77777777" w:rsidR="00C1008A" w:rsidRDefault="00C1008A" w:rsidP="00C1008A">
      <w:pPr>
        <w:pStyle w:val="StandardWeb"/>
      </w:pPr>
      <w:r>
        <w:t xml:space="preserve">Zu derselbigen </w:t>
      </w:r>
      <w:proofErr w:type="spellStart"/>
      <w:r>
        <w:t>zeit</w:t>
      </w:r>
      <w:proofErr w:type="spellEnd"/>
      <w:r>
        <w:t xml:space="preserve"> antwortet Jesus/ </w:t>
      </w:r>
      <w:proofErr w:type="spellStart"/>
      <w:r>
        <w:t>vnd</w:t>
      </w:r>
      <w:proofErr w:type="spellEnd"/>
      <w:r>
        <w:t xml:space="preserve"> sprach: Ich preise dich Vater </w:t>
      </w:r>
      <w:proofErr w:type="spellStart"/>
      <w:r>
        <w:t>vnd</w:t>
      </w:r>
      <w:proofErr w:type="spellEnd"/>
      <w:r>
        <w:t xml:space="preserve"> Herr </w:t>
      </w:r>
      <w:proofErr w:type="spellStart"/>
      <w:r>
        <w:t>himels</w:t>
      </w:r>
      <w:proofErr w:type="spellEnd"/>
      <w:r>
        <w:t xml:space="preserve"> </w:t>
      </w:r>
      <w:proofErr w:type="spellStart"/>
      <w:r>
        <w:t>vnd</w:t>
      </w:r>
      <w:proofErr w:type="spellEnd"/>
      <w:r>
        <w:t xml:space="preserve"> der erden/ das du </w:t>
      </w:r>
      <w:proofErr w:type="spellStart"/>
      <w:r>
        <w:t>solchs</w:t>
      </w:r>
      <w:proofErr w:type="spellEnd"/>
      <w:r>
        <w:t xml:space="preserve"> den weisen </w:t>
      </w:r>
      <w:proofErr w:type="spellStart"/>
      <w:r>
        <w:t>vnd</w:t>
      </w:r>
      <w:proofErr w:type="spellEnd"/>
      <w:r>
        <w:t xml:space="preserve"> klugen verborgen hast/ </w:t>
      </w:r>
      <w:proofErr w:type="spellStart"/>
      <w:r>
        <w:t>vnnd</w:t>
      </w:r>
      <w:proofErr w:type="spellEnd"/>
      <w:r>
        <w:t xml:space="preserve"> hast es den </w:t>
      </w:r>
      <w:proofErr w:type="spellStart"/>
      <w:r>
        <w:t>vnmündigen</w:t>
      </w:r>
      <w:proofErr w:type="spellEnd"/>
      <w:r>
        <w:t xml:space="preserve"> offenbaret. Ja Vatter/ denn es ist also </w:t>
      </w:r>
      <w:proofErr w:type="spellStart"/>
      <w:r>
        <w:t>wolgefellig</w:t>
      </w:r>
      <w:proofErr w:type="spellEnd"/>
      <w:r>
        <w:t xml:space="preserve"> gewesen für dir. Alle ding </w:t>
      </w:r>
      <w:proofErr w:type="spellStart"/>
      <w:r>
        <w:t>sindt</w:t>
      </w:r>
      <w:proofErr w:type="spellEnd"/>
      <w:r>
        <w:t xml:space="preserve"> mir </w:t>
      </w:r>
      <w:proofErr w:type="spellStart"/>
      <w:r>
        <w:t>vbergeben</w:t>
      </w:r>
      <w:proofErr w:type="spellEnd"/>
      <w:r>
        <w:t xml:space="preserve"> von meinem Vatter/ </w:t>
      </w:r>
      <w:proofErr w:type="spellStart"/>
      <w:r>
        <w:t>Vnd</w:t>
      </w:r>
      <w:proofErr w:type="spellEnd"/>
      <w:r>
        <w:t xml:space="preserve"> </w:t>
      </w:r>
      <w:proofErr w:type="spellStart"/>
      <w:r>
        <w:t>niemandt</w:t>
      </w:r>
      <w:proofErr w:type="spellEnd"/>
      <w:r>
        <w:t xml:space="preserve"> kennet den Son/ denn nur der Vatter. </w:t>
      </w:r>
      <w:proofErr w:type="spellStart"/>
      <w:r>
        <w:t>Vnd</w:t>
      </w:r>
      <w:proofErr w:type="spellEnd"/>
      <w:r>
        <w:t xml:space="preserve"> niemand kennet den Vatter/ denn nur der Son/ </w:t>
      </w:r>
      <w:proofErr w:type="spellStart"/>
      <w:r>
        <w:t>vnd</w:t>
      </w:r>
      <w:proofErr w:type="spellEnd"/>
      <w:r>
        <w:t xml:space="preserve"> wem es der Son </w:t>
      </w:r>
      <w:proofErr w:type="spellStart"/>
      <w:r>
        <w:t>wil</w:t>
      </w:r>
      <w:proofErr w:type="spellEnd"/>
      <w:r>
        <w:t xml:space="preserve"> offenbaren. </w:t>
      </w:r>
    </w:p>
    <w:p w14:paraId="6B7C6A3E" w14:textId="77777777" w:rsidR="00C1008A" w:rsidRDefault="00C1008A" w:rsidP="00C1008A">
      <w:pPr>
        <w:pStyle w:val="StandardWeb"/>
      </w:pPr>
      <w:proofErr w:type="spellStart"/>
      <w:r>
        <w:t>Kompt</w:t>
      </w:r>
      <w:proofErr w:type="spellEnd"/>
      <w:r>
        <w:t xml:space="preserve"> her zu mir alle/ die </w:t>
      </w:r>
      <w:proofErr w:type="spellStart"/>
      <w:r>
        <w:t>jr</w:t>
      </w:r>
      <w:proofErr w:type="spellEnd"/>
      <w:r>
        <w:t xml:space="preserve"> müheselig </w:t>
      </w:r>
      <w:proofErr w:type="spellStart"/>
      <w:r>
        <w:t>vnnd</w:t>
      </w:r>
      <w:proofErr w:type="spellEnd"/>
      <w:r>
        <w:t xml:space="preserve"> beladen </w:t>
      </w:r>
      <w:proofErr w:type="spellStart"/>
      <w:r>
        <w:t>seyd</w:t>
      </w:r>
      <w:proofErr w:type="spellEnd"/>
      <w:r>
        <w:t xml:space="preserve">/ ich </w:t>
      </w:r>
      <w:proofErr w:type="spellStart"/>
      <w:r>
        <w:t>wil</w:t>
      </w:r>
      <w:proofErr w:type="spellEnd"/>
      <w:r>
        <w:t xml:space="preserve"> euch erquicken. Nemet </w:t>
      </w:r>
      <w:proofErr w:type="spellStart"/>
      <w:r>
        <w:t>auff</w:t>
      </w:r>
      <w:proofErr w:type="spellEnd"/>
      <w:r>
        <w:t xml:space="preserve"> euch mein </w:t>
      </w:r>
      <w:proofErr w:type="spellStart"/>
      <w:r>
        <w:t>joch</w:t>
      </w:r>
      <w:proofErr w:type="spellEnd"/>
      <w:r>
        <w:t xml:space="preserve">/ </w:t>
      </w:r>
      <w:proofErr w:type="spellStart"/>
      <w:r>
        <w:t>vnd</w:t>
      </w:r>
      <w:proofErr w:type="spellEnd"/>
      <w:r>
        <w:t xml:space="preserve"> lernet von mir/ denn ich bin </w:t>
      </w:r>
      <w:proofErr w:type="spellStart"/>
      <w:r>
        <w:t>senfftmütig</w:t>
      </w:r>
      <w:proofErr w:type="spellEnd"/>
      <w:r>
        <w:t xml:space="preserve">/ </w:t>
      </w:r>
      <w:proofErr w:type="spellStart"/>
      <w:r>
        <w:t>vnnd</w:t>
      </w:r>
      <w:proofErr w:type="spellEnd"/>
      <w:r>
        <w:t xml:space="preserve"> von </w:t>
      </w:r>
      <w:proofErr w:type="spellStart"/>
      <w:r>
        <w:t>hertzen</w:t>
      </w:r>
      <w:proofErr w:type="spellEnd"/>
      <w:r>
        <w:t xml:space="preserve"> demütig/ so werdet </w:t>
      </w:r>
      <w:proofErr w:type="spellStart"/>
      <w:r>
        <w:t>jhr</w:t>
      </w:r>
      <w:proofErr w:type="spellEnd"/>
      <w:r>
        <w:t xml:space="preserve"> ruhe finden für </w:t>
      </w:r>
      <w:proofErr w:type="spellStart"/>
      <w:r>
        <w:t>ewre</w:t>
      </w:r>
      <w:proofErr w:type="spellEnd"/>
      <w:r>
        <w:t xml:space="preserve"> </w:t>
      </w:r>
      <w:proofErr w:type="spellStart"/>
      <w:r>
        <w:t>seele</w:t>
      </w:r>
      <w:proofErr w:type="spellEnd"/>
      <w:r>
        <w:t xml:space="preserve">/ Denn mein </w:t>
      </w:r>
      <w:proofErr w:type="spellStart"/>
      <w:r>
        <w:t>joch</w:t>
      </w:r>
      <w:proofErr w:type="spellEnd"/>
      <w:r>
        <w:t xml:space="preserve"> ist </w:t>
      </w:r>
      <w:proofErr w:type="spellStart"/>
      <w:r>
        <w:t>sanfft</w:t>
      </w:r>
      <w:proofErr w:type="spellEnd"/>
      <w:r>
        <w:t xml:space="preserve">/ </w:t>
      </w:r>
      <w:proofErr w:type="spellStart"/>
      <w:r>
        <w:t>vnnd</w:t>
      </w:r>
      <w:proofErr w:type="spellEnd"/>
      <w:r>
        <w:t xml:space="preserve"> mein </w:t>
      </w:r>
      <w:proofErr w:type="spellStart"/>
      <w:r>
        <w:t>last</w:t>
      </w:r>
      <w:proofErr w:type="spellEnd"/>
      <w:r>
        <w:t xml:space="preserve"> ist </w:t>
      </w:r>
      <w:proofErr w:type="spellStart"/>
      <w:r>
        <w:t>leycht</w:t>
      </w:r>
      <w:proofErr w:type="spellEnd"/>
      <w:r>
        <w:t xml:space="preserve">. </w:t>
      </w:r>
    </w:p>
    <w:p w14:paraId="1F04C05D" w14:textId="77777777" w:rsidR="00C1008A" w:rsidRDefault="00C1008A" w:rsidP="00C1008A">
      <w:pPr>
        <w:pStyle w:val="StandardWeb"/>
      </w:pPr>
      <w:r>
        <w:rPr>
          <w:rStyle w:val="Fett"/>
          <w:rFonts w:eastAsiaTheme="majorEastAsia"/>
        </w:rPr>
        <w:t xml:space="preserve">Sage mir die summa </w:t>
      </w:r>
      <w:proofErr w:type="spellStart"/>
      <w:r>
        <w:rPr>
          <w:rStyle w:val="Fett"/>
          <w:rFonts w:eastAsiaTheme="majorEastAsia"/>
        </w:rPr>
        <w:t>dises</w:t>
      </w:r>
      <w:proofErr w:type="spellEnd"/>
      <w:r>
        <w:rPr>
          <w:rStyle w:val="Fett"/>
          <w:rFonts w:eastAsiaTheme="majorEastAsia"/>
        </w:rPr>
        <w:t xml:space="preserve"> </w:t>
      </w:r>
      <w:proofErr w:type="spellStart"/>
      <w:r>
        <w:rPr>
          <w:rStyle w:val="Fett"/>
          <w:rFonts w:eastAsiaTheme="majorEastAsia"/>
        </w:rPr>
        <w:t>Euangelii</w:t>
      </w:r>
      <w:proofErr w:type="spellEnd"/>
      <w:r>
        <w:rPr>
          <w:rStyle w:val="Fett"/>
          <w:rFonts w:eastAsiaTheme="majorEastAsia"/>
        </w:rPr>
        <w:t>.</w:t>
      </w:r>
      <w:r>
        <w:t xml:space="preserve"> </w:t>
      </w:r>
    </w:p>
    <w:p w14:paraId="145482BC" w14:textId="77777777" w:rsidR="00C1008A" w:rsidRDefault="00C1008A" w:rsidP="00C1008A">
      <w:pPr>
        <w:pStyle w:val="StandardWeb"/>
      </w:pPr>
      <w:proofErr w:type="spellStart"/>
      <w:r>
        <w:lastRenderedPageBreak/>
        <w:t>DEr</w:t>
      </w:r>
      <w:proofErr w:type="spellEnd"/>
      <w:r>
        <w:t xml:space="preserve"> </w:t>
      </w:r>
      <w:proofErr w:type="spellStart"/>
      <w:r>
        <w:t>HErre</w:t>
      </w:r>
      <w:proofErr w:type="spellEnd"/>
      <w:r>
        <w:t xml:space="preserve"> Jesus </w:t>
      </w:r>
      <w:proofErr w:type="spellStart"/>
      <w:r>
        <w:t>dancket</w:t>
      </w:r>
      <w:proofErr w:type="spellEnd"/>
      <w:r>
        <w:t xml:space="preserve"> mit </w:t>
      </w:r>
      <w:proofErr w:type="spellStart"/>
      <w:r>
        <w:t>freuden</w:t>
      </w:r>
      <w:proofErr w:type="spellEnd"/>
      <w:r>
        <w:t xml:space="preserve"> seinem </w:t>
      </w:r>
      <w:proofErr w:type="spellStart"/>
      <w:r>
        <w:t>vater</w:t>
      </w:r>
      <w:proofErr w:type="spellEnd"/>
      <w:r>
        <w:t xml:space="preserve">/ das er den </w:t>
      </w:r>
      <w:proofErr w:type="spellStart"/>
      <w:r>
        <w:t>grossen</w:t>
      </w:r>
      <w:proofErr w:type="spellEnd"/>
      <w:r>
        <w:t xml:space="preserve"> </w:t>
      </w:r>
      <w:proofErr w:type="spellStart"/>
      <w:r>
        <w:t>schatz</w:t>
      </w:r>
      <w:proofErr w:type="spellEnd"/>
      <w:r>
        <w:t xml:space="preserve">/ </w:t>
      </w:r>
      <w:proofErr w:type="spellStart"/>
      <w:r>
        <w:t>vnd</w:t>
      </w:r>
      <w:proofErr w:type="spellEnd"/>
      <w:r>
        <w:t xml:space="preserve"> </w:t>
      </w:r>
      <w:proofErr w:type="spellStart"/>
      <w:r>
        <w:t>hertzlichen</w:t>
      </w:r>
      <w:proofErr w:type="spellEnd"/>
      <w:r>
        <w:t xml:space="preserve"> </w:t>
      </w:r>
      <w:proofErr w:type="spellStart"/>
      <w:r>
        <w:t>trost</w:t>
      </w:r>
      <w:proofErr w:type="spellEnd"/>
      <w:r>
        <w:t xml:space="preserve">/ </w:t>
      </w:r>
      <w:proofErr w:type="spellStart"/>
      <w:r>
        <w:t>vnd</w:t>
      </w:r>
      <w:proofErr w:type="spellEnd"/>
      <w:r>
        <w:t xml:space="preserve"> </w:t>
      </w:r>
      <w:proofErr w:type="spellStart"/>
      <w:r>
        <w:t>krefftige</w:t>
      </w:r>
      <w:proofErr w:type="spellEnd"/>
      <w:r>
        <w:t xml:space="preserve"> </w:t>
      </w:r>
      <w:proofErr w:type="spellStart"/>
      <w:r>
        <w:t>labung</w:t>
      </w:r>
      <w:proofErr w:type="spellEnd"/>
      <w:r>
        <w:t xml:space="preserve"> des heiligen </w:t>
      </w:r>
      <w:proofErr w:type="spellStart"/>
      <w:r>
        <w:t>Euangelii</w:t>
      </w:r>
      <w:proofErr w:type="spellEnd"/>
      <w:r>
        <w:t xml:space="preserve">/ den </w:t>
      </w:r>
      <w:proofErr w:type="spellStart"/>
      <w:r>
        <w:t>vnmündigen</w:t>
      </w:r>
      <w:proofErr w:type="spellEnd"/>
      <w:r>
        <w:t xml:space="preserve"> </w:t>
      </w:r>
      <w:proofErr w:type="spellStart"/>
      <w:r>
        <w:t>seuglingen</w:t>
      </w:r>
      <w:proofErr w:type="spellEnd"/>
      <w:r>
        <w:t xml:space="preserve"> offenbaret. </w:t>
      </w:r>
      <w:proofErr w:type="spellStart"/>
      <w:r>
        <w:t>Vnd</w:t>
      </w:r>
      <w:proofErr w:type="spellEnd"/>
      <w:r>
        <w:t xml:space="preserve"> lehret darneben/ das sein </w:t>
      </w:r>
      <w:proofErr w:type="spellStart"/>
      <w:r>
        <w:t>wort</w:t>
      </w:r>
      <w:proofErr w:type="spellEnd"/>
      <w:r>
        <w:t xml:space="preserve"> </w:t>
      </w:r>
      <w:proofErr w:type="spellStart"/>
      <w:r>
        <w:t>vnd</w:t>
      </w:r>
      <w:proofErr w:type="spellEnd"/>
      <w:r>
        <w:t xml:space="preserve"> predigt </w:t>
      </w:r>
      <w:proofErr w:type="spellStart"/>
      <w:r>
        <w:t>nit</w:t>
      </w:r>
      <w:proofErr w:type="spellEnd"/>
      <w:r>
        <w:t xml:space="preserve"> Mose </w:t>
      </w:r>
      <w:proofErr w:type="spellStart"/>
      <w:r>
        <w:t>ioch</w:t>
      </w:r>
      <w:proofErr w:type="spellEnd"/>
      <w:r>
        <w:t xml:space="preserve">/ </w:t>
      </w:r>
      <w:proofErr w:type="spellStart"/>
      <w:r>
        <w:t>Acto</w:t>
      </w:r>
      <w:proofErr w:type="spellEnd"/>
      <w:r>
        <w:t xml:space="preserve">. 15. oder der Propheten last </w:t>
      </w:r>
      <w:proofErr w:type="spellStart"/>
      <w:r>
        <w:t>sey</w:t>
      </w:r>
      <w:proofErr w:type="spellEnd"/>
      <w:r>
        <w:t xml:space="preserve">/ damit sie die sichern </w:t>
      </w:r>
      <w:proofErr w:type="spellStart"/>
      <w:r>
        <w:t>vnd</w:t>
      </w:r>
      <w:proofErr w:type="spellEnd"/>
      <w:r>
        <w:t xml:space="preserve"> Gottlosen </w:t>
      </w:r>
      <w:proofErr w:type="spellStart"/>
      <w:r>
        <w:t>hertzen</w:t>
      </w:r>
      <w:proofErr w:type="spellEnd"/>
      <w:r>
        <w:t xml:space="preserve"> </w:t>
      </w:r>
      <w:proofErr w:type="spellStart"/>
      <w:r>
        <w:t>betrowen</w:t>
      </w:r>
      <w:proofErr w:type="spellEnd"/>
      <w:r>
        <w:t xml:space="preserve"> </w:t>
      </w:r>
      <w:proofErr w:type="spellStart"/>
      <w:r>
        <w:t>vnd</w:t>
      </w:r>
      <w:proofErr w:type="spellEnd"/>
      <w:r>
        <w:t xml:space="preserve"> schrecken/ </w:t>
      </w:r>
      <w:proofErr w:type="spellStart"/>
      <w:r>
        <w:t>vnd</w:t>
      </w:r>
      <w:proofErr w:type="spellEnd"/>
      <w:r>
        <w:t xml:space="preserve"> zur </w:t>
      </w:r>
      <w:proofErr w:type="spellStart"/>
      <w:r>
        <w:t>buß</w:t>
      </w:r>
      <w:proofErr w:type="spellEnd"/>
      <w:r>
        <w:t xml:space="preserve"> </w:t>
      </w:r>
      <w:proofErr w:type="spellStart"/>
      <w:r>
        <w:t>jechen</w:t>
      </w:r>
      <w:proofErr w:type="spellEnd"/>
      <w:r>
        <w:t xml:space="preserve"> </w:t>
      </w:r>
      <w:proofErr w:type="spellStart"/>
      <w:r>
        <w:t>vnd</w:t>
      </w:r>
      <w:proofErr w:type="spellEnd"/>
      <w:r>
        <w:t xml:space="preserve"> nötigen/ wenn sie von Gottes </w:t>
      </w:r>
      <w:proofErr w:type="spellStart"/>
      <w:r>
        <w:t>zoren</w:t>
      </w:r>
      <w:proofErr w:type="spellEnd"/>
      <w:r>
        <w:t xml:space="preserve"> </w:t>
      </w:r>
      <w:proofErr w:type="spellStart"/>
      <w:r>
        <w:t>vnnd</w:t>
      </w:r>
      <w:proofErr w:type="spellEnd"/>
      <w:r>
        <w:t xml:space="preserve"> </w:t>
      </w:r>
      <w:proofErr w:type="spellStart"/>
      <w:r>
        <w:t>künfftigen</w:t>
      </w:r>
      <w:proofErr w:type="spellEnd"/>
      <w:r>
        <w:t xml:space="preserve"> straffen predigen. </w:t>
      </w:r>
      <w:proofErr w:type="spellStart"/>
      <w:r>
        <w:t>Sonder</w:t>
      </w:r>
      <w:proofErr w:type="spellEnd"/>
      <w:r>
        <w:t xml:space="preserve"> das es eine selige/ liebliche/ tröstliche/ </w:t>
      </w:r>
      <w:proofErr w:type="spellStart"/>
      <w:r>
        <w:t>süsse</w:t>
      </w:r>
      <w:proofErr w:type="spellEnd"/>
      <w:r>
        <w:t xml:space="preserve"> </w:t>
      </w:r>
      <w:proofErr w:type="spellStart"/>
      <w:r>
        <w:t>vnd</w:t>
      </w:r>
      <w:proofErr w:type="spellEnd"/>
      <w:r>
        <w:t xml:space="preserve"> </w:t>
      </w:r>
      <w:proofErr w:type="spellStart"/>
      <w:r>
        <w:t>sanffte</w:t>
      </w:r>
      <w:proofErr w:type="spellEnd"/>
      <w:r>
        <w:t xml:space="preserve"> lehr </w:t>
      </w:r>
      <w:proofErr w:type="spellStart"/>
      <w:r>
        <w:t>sey</w:t>
      </w:r>
      <w:proofErr w:type="spellEnd"/>
      <w:r>
        <w:t xml:space="preserve">/ die ein </w:t>
      </w:r>
      <w:proofErr w:type="spellStart"/>
      <w:r>
        <w:t>hertz</w:t>
      </w:r>
      <w:proofErr w:type="spellEnd"/>
      <w:r>
        <w:t xml:space="preserve"> könne erquicken/ laben/ lebendig machen/ </w:t>
      </w:r>
      <w:proofErr w:type="spellStart"/>
      <w:r>
        <w:t>vnd</w:t>
      </w:r>
      <w:proofErr w:type="spellEnd"/>
      <w:r>
        <w:t xml:space="preserve"> zufrieden stellen/ </w:t>
      </w:r>
      <w:proofErr w:type="spellStart"/>
      <w:r>
        <w:t>vnd</w:t>
      </w:r>
      <w:proofErr w:type="spellEnd"/>
      <w:r>
        <w:t xml:space="preserve"> ein matten/ </w:t>
      </w:r>
      <w:proofErr w:type="spellStart"/>
      <w:r>
        <w:t>engstlichen</w:t>
      </w:r>
      <w:proofErr w:type="spellEnd"/>
      <w:r>
        <w:t xml:space="preserve"> </w:t>
      </w:r>
      <w:proofErr w:type="spellStart"/>
      <w:r>
        <w:t>vnd</w:t>
      </w:r>
      <w:proofErr w:type="spellEnd"/>
      <w:r>
        <w:t xml:space="preserve"> betrübten </w:t>
      </w:r>
      <w:proofErr w:type="spellStart"/>
      <w:r>
        <w:t>geyst</w:t>
      </w:r>
      <w:proofErr w:type="spellEnd"/>
      <w:r>
        <w:t xml:space="preserve"> </w:t>
      </w:r>
      <w:proofErr w:type="spellStart"/>
      <w:r>
        <w:t>außtreyben</w:t>
      </w:r>
      <w:proofErr w:type="spellEnd"/>
      <w:r>
        <w:t xml:space="preserve">/ </w:t>
      </w:r>
      <w:proofErr w:type="spellStart"/>
      <w:r>
        <w:t>vnnd</w:t>
      </w:r>
      <w:proofErr w:type="spellEnd"/>
      <w:r>
        <w:t xml:space="preserve"> bestendige </w:t>
      </w:r>
      <w:proofErr w:type="spellStart"/>
      <w:r>
        <w:t>freude</w:t>
      </w:r>
      <w:proofErr w:type="spellEnd"/>
      <w:r>
        <w:t xml:space="preserve"> </w:t>
      </w:r>
      <w:proofErr w:type="spellStart"/>
      <w:r>
        <w:t>vnd</w:t>
      </w:r>
      <w:proofErr w:type="spellEnd"/>
      <w:r>
        <w:t xml:space="preserve"> </w:t>
      </w:r>
      <w:proofErr w:type="spellStart"/>
      <w:r>
        <w:t>wonne</w:t>
      </w:r>
      <w:proofErr w:type="spellEnd"/>
      <w:r>
        <w:t xml:space="preserve"> im </w:t>
      </w:r>
      <w:proofErr w:type="spellStart"/>
      <w:r>
        <w:t>hertzen</w:t>
      </w:r>
      <w:proofErr w:type="spellEnd"/>
      <w:r>
        <w:t xml:space="preserve"> anrichten. </w:t>
      </w:r>
    </w:p>
    <w:p w14:paraId="09281CB3" w14:textId="77777777" w:rsidR="00C1008A" w:rsidRDefault="00C1008A" w:rsidP="00C1008A">
      <w:pPr>
        <w:pStyle w:val="StandardWeb"/>
      </w:pPr>
      <w:r>
        <w:rPr>
          <w:rStyle w:val="Fett"/>
          <w:rFonts w:eastAsiaTheme="majorEastAsia"/>
        </w:rPr>
        <w:t xml:space="preserve">Was sollen wir </w:t>
      </w:r>
      <w:proofErr w:type="spellStart"/>
      <w:r>
        <w:rPr>
          <w:rStyle w:val="Fett"/>
          <w:rFonts w:eastAsiaTheme="majorEastAsia"/>
        </w:rPr>
        <w:t>hierauß</w:t>
      </w:r>
      <w:proofErr w:type="spellEnd"/>
      <w:r>
        <w:rPr>
          <w:rStyle w:val="Fett"/>
          <w:rFonts w:eastAsiaTheme="majorEastAsia"/>
        </w:rPr>
        <w:t xml:space="preserve"> lernen?</w:t>
      </w:r>
      <w:r>
        <w:t xml:space="preserve"> </w:t>
      </w:r>
    </w:p>
    <w:p w14:paraId="62E1AD8E" w14:textId="77777777" w:rsidR="00C1008A" w:rsidRDefault="00C1008A" w:rsidP="00C1008A">
      <w:pPr>
        <w:pStyle w:val="StandardWeb"/>
      </w:pPr>
      <w:r>
        <w:t xml:space="preserve">Wer etwas </w:t>
      </w:r>
      <w:proofErr w:type="gramStart"/>
      <w:r>
        <w:t>gewisses</w:t>
      </w:r>
      <w:proofErr w:type="gramEnd"/>
      <w:r>
        <w:t xml:space="preserve">/ </w:t>
      </w:r>
      <w:proofErr w:type="spellStart"/>
      <w:r>
        <w:t>standthafftiges</w:t>
      </w:r>
      <w:proofErr w:type="spellEnd"/>
      <w:r>
        <w:t xml:space="preserve"> </w:t>
      </w:r>
      <w:proofErr w:type="spellStart"/>
      <w:r>
        <w:t>vnd</w:t>
      </w:r>
      <w:proofErr w:type="spellEnd"/>
      <w:r>
        <w:t xml:space="preserve"> festes lernen </w:t>
      </w:r>
      <w:proofErr w:type="spellStart"/>
      <w:r>
        <w:t>wil</w:t>
      </w:r>
      <w:proofErr w:type="spellEnd"/>
      <w:r>
        <w:t xml:space="preserve">/ der solle </w:t>
      </w:r>
      <w:proofErr w:type="spellStart"/>
      <w:r>
        <w:t>nit</w:t>
      </w:r>
      <w:proofErr w:type="spellEnd"/>
      <w:r>
        <w:t xml:space="preserve"> </w:t>
      </w:r>
      <w:proofErr w:type="spellStart"/>
      <w:r>
        <w:t>auß</w:t>
      </w:r>
      <w:proofErr w:type="spellEnd"/>
      <w:r>
        <w:t xml:space="preserve"> allen alten </w:t>
      </w:r>
      <w:proofErr w:type="spellStart"/>
      <w:r>
        <w:t>cistern</w:t>
      </w:r>
      <w:proofErr w:type="spellEnd"/>
      <w:r>
        <w:t xml:space="preserve"> </w:t>
      </w:r>
      <w:proofErr w:type="spellStart"/>
      <w:r>
        <w:t>vnd</w:t>
      </w:r>
      <w:proofErr w:type="spellEnd"/>
      <w:r>
        <w:t xml:space="preserve"> </w:t>
      </w:r>
      <w:proofErr w:type="spellStart"/>
      <w:r>
        <w:t>pfützen</w:t>
      </w:r>
      <w:proofErr w:type="spellEnd"/>
      <w:r>
        <w:t xml:space="preserve"> </w:t>
      </w:r>
      <w:proofErr w:type="spellStart"/>
      <w:r>
        <w:t>Hierem</w:t>
      </w:r>
      <w:proofErr w:type="spellEnd"/>
      <w:r>
        <w:t xml:space="preserve">. 2. </w:t>
      </w:r>
      <w:proofErr w:type="spellStart"/>
      <w:r>
        <w:t>trincken</w:t>
      </w:r>
      <w:proofErr w:type="spellEnd"/>
      <w:r>
        <w:t xml:space="preserve">/ </w:t>
      </w:r>
      <w:proofErr w:type="spellStart"/>
      <w:r>
        <w:t>Sonder</w:t>
      </w:r>
      <w:proofErr w:type="spellEnd"/>
      <w:r>
        <w:t xml:space="preserve"> zu diesem seligen </w:t>
      </w:r>
      <w:proofErr w:type="spellStart"/>
      <w:r>
        <w:t>brünlein</w:t>
      </w:r>
      <w:proofErr w:type="spellEnd"/>
      <w:r>
        <w:t xml:space="preserve"> </w:t>
      </w:r>
      <w:proofErr w:type="spellStart"/>
      <w:r>
        <w:t>vnd</w:t>
      </w:r>
      <w:proofErr w:type="spellEnd"/>
      <w:r>
        <w:t xml:space="preserve"> lebendigen </w:t>
      </w:r>
      <w:proofErr w:type="spellStart"/>
      <w:r>
        <w:t>quel</w:t>
      </w:r>
      <w:proofErr w:type="spellEnd"/>
      <w:r>
        <w:t xml:space="preserve">/ </w:t>
      </w:r>
      <w:proofErr w:type="spellStart"/>
      <w:r>
        <w:t>vnd</w:t>
      </w:r>
      <w:proofErr w:type="spellEnd"/>
      <w:r>
        <w:t xml:space="preserve"> frischem </w:t>
      </w:r>
      <w:proofErr w:type="spellStart"/>
      <w:r>
        <w:t>wasser</w:t>
      </w:r>
      <w:proofErr w:type="spellEnd"/>
      <w:r>
        <w:t xml:space="preserve"> (wie ein </w:t>
      </w:r>
      <w:proofErr w:type="spellStart"/>
      <w:r>
        <w:t>hirsch</w:t>
      </w:r>
      <w:proofErr w:type="spellEnd"/>
      <w:r>
        <w:t xml:space="preserve"> Psalm. 42.) eilen/ </w:t>
      </w:r>
      <w:proofErr w:type="spellStart"/>
      <w:r>
        <w:t>vnd</w:t>
      </w:r>
      <w:proofErr w:type="spellEnd"/>
      <w:r>
        <w:t xml:space="preserve"> </w:t>
      </w:r>
      <w:proofErr w:type="spellStart"/>
      <w:r>
        <w:t>disen</w:t>
      </w:r>
      <w:proofErr w:type="spellEnd"/>
      <w:r>
        <w:t xml:space="preserve"> glimpflichen </w:t>
      </w:r>
      <w:proofErr w:type="spellStart"/>
      <w:r>
        <w:t>vnd</w:t>
      </w:r>
      <w:proofErr w:type="spellEnd"/>
      <w:r>
        <w:t xml:space="preserve"> demütigen </w:t>
      </w:r>
      <w:proofErr w:type="spellStart"/>
      <w:r>
        <w:t>Doctor</w:t>
      </w:r>
      <w:proofErr w:type="spellEnd"/>
      <w:r>
        <w:t xml:space="preserve"> hören/ So wird er seine </w:t>
      </w:r>
      <w:proofErr w:type="spellStart"/>
      <w:r>
        <w:t>hitz</w:t>
      </w:r>
      <w:proofErr w:type="spellEnd"/>
      <w:r>
        <w:t xml:space="preserve"> </w:t>
      </w:r>
      <w:proofErr w:type="spellStart"/>
      <w:r>
        <w:t>vnd</w:t>
      </w:r>
      <w:proofErr w:type="spellEnd"/>
      <w:r>
        <w:t xml:space="preserve"> </w:t>
      </w:r>
      <w:proofErr w:type="spellStart"/>
      <w:r>
        <w:t>durst</w:t>
      </w:r>
      <w:proofErr w:type="spellEnd"/>
      <w:r>
        <w:t xml:space="preserve"> in dem lebendigen Gott/ </w:t>
      </w:r>
      <w:proofErr w:type="spellStart"/>
      <w:r>
        <w:t>vnd</w:t>
      </w:r>
      <w:proofErr w:type="spellEnd"/>
      <w:r>
        <w:t xml:space="preserve"> </w:t>
      </w:r>
      <w:proofErr w:type="spellStart"/>
      <w:r>
        <w:t>bey</w:t>
      </w:r>
      <w:proofErr w:type="spellEnd"/>
      <w:r>
        <w:t xml:space="preserve"> </w:t>
      </w:r>
      <w:proofErr w:type="spellStart"/>
      <w:r>
        <w:t>disem</w:t>
      </w:r>
      <w:proofErr w:type="spellEnd"/>
      <w:r>
        <w:t xml:space="preserve"> </w:t>
      </w:r>
      <w:proofErr w:type="spellStart"/>
      <w:r>
        <w:t>himlischen</w:t>
      </w:r>
      <w:proofErr w:type="spellEnd"/>
      <w:r>
        <w:t xml:space="preserve"> </w:t>
      </w:r>
      <w:proofErr w:type="spellStart"/>
      <w:r>
        <w:t>brunquel</w:t>
      </w:r>
      <w:proofErr w:type="spellEnd"/>
      <w:r>
        <w:t xml:space="preserve"> </w:t>
      </w:r>
      <w:proofErr w:type="spellStart"/>
      <w:r>
        <w:t>leschen</w:t>
      </w:r>
      <w:proofErr w:type="spellEnd"/>
      <w:r>
        <w:t xml:space="preserve">/ </w:t>
      </w:r>
      <w:proofErr w:type="spellStart"/>
      <w:r>
        <w:t>vnd</w:t>
      </w:r>
      <w:proofErr w:type="spellEnd"/>
      <w:r>
        <w:t xml:space="preserve"> </w:t>
      </w:r>
      <w:proofErr w:type="spellStart"/>
      <w:r>
        <w:t>new</w:t>
      </w:r>
      <w:proofErr w:type="spellEnd"/>
      <w:r>
        <w:t xml:space="preserve"> </w:t>
      </w:r>
      <w:proofErr w:type="spellStart"/>
      <w:r>
        <w:t>krafft</w:t>
      </w:r>
      <w:proofErr w:type="spellEnd"/>
      <w:r>
        <w:t xml:space="preserve"> </w:t>
      </w:r>
      <w:proofErr w:type="spellStart"/>
      <w:r>
        <w:t>vnd</w:t>
      </w:r>
      <w:proofErr w:type="spellEnd"/>
      <w:r>
        <w:t xml:space="preserve"> </w:t>
      </w:r>
      <w:proofErr w:type="spellStart"/>
      <w:r>
        <w:t>safft</w:t>
      </w:r>
      <w:proofErr w:type="spellEnd"/>
      <w:r>
        <w:t xml:space="preserve"> bekommen. </w:t>
      </w:r>
    </w:p>
    <w:p w14:paraId="06CC1913" w14:textId="77777777" w:rsidR="00C1008A" w:rsidRDefault="00C1008A" w:rsidP="00C1008A">
      <w:pPr>
        <w:pStyle w:val="StandardWeb"/>
      </w:pPr>
      <w:proofErr w:type="spellStart"/>
      <w:r>
        <w:t>Vnd</w:t>
      </w:r>
      <w:proofErr w:type="spellEnd"/>
      <w:r>
        <w:t xml:space="preserve"> so </w:t>
      </w:r>
      <w:proofErr w:type="spellStart"/>
      <w:r>
        <w:t>iemand</w:t>
      </w:r>
      <w:proofErr w:type="spellEnd"/>
      <w:r>
        <w:t xml:space="preserve"> vom </w:t>
      </w:r>
      <w:proofErr w:type="spellStart"/>
      <w:r>
        <w:t>teuffel</w:t>
      </w:r>
      <w:proofErr w:type="spellEnd"/>
      <w:r>
        <w:t xml:space="preserve">/ </w:t>
      </w:r>
      <w:proofErr w:type="spellStart"/>
      <w:r>
        <w:t>welt</w:t>
      </w:r>
      <w:proofErr w:type="spellEnd"/>
      <w:r>
        <w:t xml:space="preserve">/ </w:t>
      </w:r>
      <w:proofErr w:type="spellStart"/>
      <w:r>
        <w:t>vnnd</w:t>
      </w:r>
      <w:proofErr w:type="spellEnd"/>
      <w:r>
        <w:t xml:space="preserve"> seinem </w:t>
      </w:r>
      <w:proofErr w:type="spellStart"/>
      <w:r>
        <w:t>eygen</w:t>
      </w:r>
      <w:proofErr w:type="spellEnd"/>
      <w:r>
        <w:t xml:space="preserve"> </w:t>
      </w:r>
      <w:proofErr w:type="spellStart"/>
      <w:r>
        <w:t>fleysch</w:t>
      </w:r>
      <w:proofErr w:type="spellEnd"/>
      <w:r>
        <w:t xml:space="preserve"> </w:t>
      </w:r>
      <w:proofErr w:type="spellStart"/>
      <w:r>
        <w:t>bedrenget</w:t>
      </w:r>
      <w:proofErr w:type="spellEnd"/>
      <w:r>
        <w:t xml:space="preserve">/ </w:t>
      </w:r>
      <w:proofErr w:type="spellStart"/>
      <w:r>
        <w:t>vnd</w:t>
      </w:r>
      <w:proofErr w:type="spellEnd"/>
      <w:r>
        <w:t xml:space="preserve"> mit dem </w:t>
      </w:r>
      <w:proofErr w:type="spellStart"/>
      <w:r>
        <w:t>geyst</w:t>
      </w:r>
      <w:proofErr w:type="spellEnd"/>
      <w:r>
        <w:t xml:space="preserve"> der </w:t>
      </w:r>
      <w:proofErr w:type="spellStart"/>
      <w:r>
        <w:t>trawrigkeit</w:t>
      </w:r>
      <w:proofErr w:type="spellEnd"/>
      <w:r>
        <w:t xml:space="preserve"> </w:t>
      </w:r>
      <w:proofErr w:type="spellStart"/>
      <w:r>
        <w:t>geengstiget</w:t>
      </w:r>
      <w:proofErr w:type="spellEnd"/>
      <w:r>
        <w:t xml:space="preserve">/ </w:t>
      </w:r>
      <w:proofErr w:type="spellStart"/>
      <w:r>
        <w:t>vnd</w:t>
      </w:r>
      <w:proofErr w:type="spellEnd"/>
      <w:r>
        <w:t xml:space="preserve"> in seinem </w:t>
      </w:r>
      <w:proofErr w:type="spellStart"/>
      <w:r>
        <w:t>hertzen</w:t>
      </w:r>
      <w:proofErr w:type="spellEnd"/>
      <w:r>
        <w:t xml:space="preserve"> lauter </w:t>
      </w:r>
      <w:proofErr w:type="spellStart"/>
      <w:r>
        <w:t>trübniß</w:t>
      </w:r>
      <w:proofErr w:type="spellEnd"/>
      <w:r>
        <w:t xml:space="preserve"> </w:t>
      </w:r>
      <w:proofErr w:type="spellStart"/>
      <w:r>
        <w:t>vnnd</w:t>
      </w:r>
      <w:proofErr w:type="spellEnd"/>
      <w:r>
        <w:t xml:space="preserve"> </w:t>
      </w:r>
      <w:proofErr w:type="spellStart"/>
      <w:r>
        <w:t>trawrigkeyt</w:t>
      </w:r>
      <w:proofErr w:type="spellEnd"/>
      <w:r>
        <w:t xml:space="preserve"> </w:t>
      </w:r>
      <w:proofErr w:type="spellStart"/>
      <w:r>
        <w:t>fület</w:t>
      </w:r>
      <w:proofErr w:type="spellEnd"/>
      <w:r>
        <w:t xml:space="preserve">/ </w:t>
      </w:r>
      <w:proofErr w:type="spellStart"/>
      <w:r>
        <w:t>Vnd</w:t>
      </w:r>
      <w:proofErr w:type="spellEnd"/>
      <w:r>
        <w:t xml:space="preserve"> von der </w:t>
      </w:r>
      <w:proofErr w:type="spellStart"/>
      <w:r>
        <w:t>flut</w:t>
      </w:r>
      <w:proofErr w:type="spellEnd"/>
      <w:r>
        <w:t xml:space="preserve"> </w:t>
      </w:r>
      <w:proofErr w:type="spellStart"/>
      <w:r>
        <w:t>vnd</w:t>
      </w:r>
      <w:proofErr w:type="spellEnd"/>
      <w:r>
        <w:t xml:space="preserve"> wellen des </w:t>
      </w:r>
      <w:proofErr w:type="spellStart"/>
      <w:r>
        <w:t>zorn</w:t>
      </w:r>
      <w:proofErr w:type="spellEnd"/>
      <w:r>
        <w:t xml:space="preserve"> Gottes erschrecket/ </w:t>
      </w:r>
      <w:proofErr w:type="spellStart"/>
      <w:r>
        <w:t>vnd</w:t>
      </w:r>
      <w:proofErr w:type="spellEnd"/>
      <w:r>
        <w:t xml:space="preserve"> von seinen </w:t>
      </w:r>
      <w:proofErr w:type="spellStart"/>
      <w:r>
        <w:t>feynden</w:t>
      </w:r>
      <w:proofErr w:type="spellEnd"/>
      <w:r>
        <w:t xml:space="preserve"> </w:t>
      </w:r>
      <w:proofErr w:type="spellStart"/>
      <w:r>
        <w:t>teglich</w:t>
      </w:r>
      <w:proofErr w:type="spellEnd"/>
      <w:r>
        <w:t xml:space="preserve"> </w:t>
      </w:r>
      <w:proofErr w:type="spellStart"/>
      <w:r>
        <w:t>geplaget</w:t>
      </w:r>
      <w:proofErr w:type="spellEnd"/>
      <w:r>
        <w:t xml:space="preserve"> </w:t>
      </w:r>
      <w:proofErr w:type="spellStart"/>
      <w:r>
        <w:t>vnd</w:t>
      </w:r>
      <w:proofErr w:type="spellEnd"/>
      <w:r>
        <w:t xml:space="preserve"> verspottet </w:t>
      </w:r>
      <w:proofErr w:type="spellStart"/>
      <w:r>
        <w:t>wirt</w:t>
      </w:r>
      <w:proofErr w:type="spellEnd"/>
      <w:r>
        <w:t xml:space="preserve">/ </w:t>
      </w:r>
      <w:proofErr w:type="spellStart"/>
      <w:r>
        <w:t>vnd</w:t>
      </w:r>
      <w:proofErr w:type="spellEnd"/>
      <w:r>
        <w:t xml:space="preserve"> </w:t>
      </w:r>
      <w:proofErr w:type="spellStart"/>
      <w:r>
        <w:t>muß</w:t>
      </w:r>
      <w:proofErr w:type="spellEnd"/>
      <w:r>
        <w:t xml:space="preserve"> hören es </w:t>
      </w:r>
      <w:proofErr w:type="spellStart"/>
      <w:r>
        <w:t>sey</w:t>
      </w:r>
      <w:proofErr w:type="spellEnd"/>
      <w:r>
        <w:t xml:space="preserve"> kein Gott/ der sich sein </w:t>
      </w:r>
      <w:proofErr w:type="spellStart"/>
      <w:r>
        <w:t>annemen</w:t>
      </w:r>
      <w:proofErr w:type="spellEnd"/>
      <w:r>
        <w:t xml:space="preserve"> </w:t>
      </w:r>
      <w:proofErr w:type="spellStart"/>
      <w:r>
        <w:t>vnd</w:t>
      </w:r>
      <w:proofErr w:type="spellEnd"/>
      <w:r>
        <w:t xml:space="preserve"> helfen wölle/ </w:t>
      </w:r>
      <w:proofErr w:type="spellStart"/>
      <w:r>
        <w:t>vnnd</w:t>
      </w:r>
      <w:proofErr w:type="spellEnd"/>
      <w:r>
        <w:t xml:space="preserve"> </w:t>
      </w:r>
      <w:proofErr w:type="spellStart"/>
      <w:r>
        <w:t>gereth</w:t>
      </w:r>
      <w:proofErr w:type="spellEnd"/>
      <w:r>
        <w:t xml:space="preserve"> in solchen </w:t>
      </w:r>
      <w:proofErr w:type="spellStart"/>
      <w:r>
        <w:t>harm</w:t>
      </w:r>
      <w:proofErr w:type="spellEnd"/>
      <w:r>
        <w:t xml:space="preserve"> </w:t>
      </w:r>
      <w:proofErr w:type="spellStart"/>
      <w:r>
        <w:t>vnd</w:t>
      </w:r>
      <w:proofErr w:type="spellEnd"/>
      <w:r>
        <w:t xml:space="preserve"> </w:t>
      </w:r>
      <w:proofErr w:type="spellStart"/>
      <w:r>
        <w:t>vnruhe</w:t>
      </w:r>
      <w:proofErr w:type="spellEnd"/>
      <w:r>
        <w:t xml:space="preserve">/ das </w:t>
      </w:r>
      <w:proofErr w:type="spellStart"/>
      <w:r>
        <w:t>jn</w:t>
      </w:r>
      <w:proofErr w:type="spellEnd"/>
      <w:r>
        <w:t xml:space="preserve"> </w:t>
      </w:r>
      <w:proofErr w:type="spellStart"/>
      <w:r>
        <w:t>verdreust</w:t>
      </w:r>
      <w:proofErr w:type="spellEnd"/>
      <w:r>
        <w:t xml:space="preserve"> </w:t>
      </w:r>
      <w:proofErr w:type="spellStart"/>
      <w:r>
        <w:t>zuleben</w:t>
      </w:r>
      <w:proofErr w:type="spellEnd"/>
      <w:r>
        <w:t xml:space="preserve"> </w:t>
      </w:r>
      <w:proofErr w:type="spellStart"/>
      <w:r>
        <w:t>vnd</w:t>
      </w:r>
      <w:proofErr w:type="spellEnd"/>
      <w:r>
        <w:t xml:space="preserve"> </w:t>
      </w:r>
      <w:proofErr w:type="spellStart"/>
      <w:r>
        <w:t>zubeten</w:t>
      </w:r>
      <w:proofErr w:type="spellEnd"/>
      <w:r>
        <w:t xml:space="preserve">/ </w:t>
      </w:r>
      <w:proofErr w:type="spellStart"/>
      <w:r>
        <w:t>vnd</w:t>
      </w:r>
      <w:proofErr w:type="spellEnd"/>
      <w:r>
        <w:t xml:space="preserve"> </w:t>
      </w:r>
      <w:proofErr w:type="spellStart"/>
      <w:r>
        <w:t>frist</w:t>
      </w:r>
      <w:proofErr w:type="spellEnd"/>
      <w:r>
        <w:t xml:space="preserve"> </w:t>
      </w:r>
      <w:proofErr w:type="spellStart"/>
      <w:r>
        <w:t>vnnd</w:t>
      </w:r>
      <w:proofErr w:type="spellEnd"/>
      <w:r>
        <w:t xml:space="preserve"> </w:t>
      </w:r>
      <w:proofErr w:type="spellStart"/>
      <w:r>
        <w:t>krencket</w:t>
      </w:r>
      <w:proofErr w:type="spellEnd"/>
      <w:r>
        <w:t xml:space="preserve"> sich selber/ das </w:t>
      </w:r>
      <w:proofErr w:type="spellStart"/>
      <w:r>
        <w:t>jhm</w:t>
      </w:r>
      <w:proofErr w:type="spellEnd"/>
      <w:r>
        <w:t xml:space="preserve"> das </w:t>
      </w:r>
      <w:proofErr w:type="spellStart"/>
      <w:r>
        <w:t>marck</w:t>
      </w:r>
      <w:proofErr w:type="spellEnd"/>
      <w:r>
        <w:t xml:space="preserve"> in beinen verschwindet/ </w:t>
      </w:r>
      <w:proofErr w:type="spellStart"/>
      <w:r>
        <w:t>vnd</w:t>
      </w:r>
      <w:proofErr w:type="spellEnd"/>
      <w:r>
        <w:t xml:space="preserve"> sein </w:t>
      </w:r>
      <w:proofErr w:type="spellStart"/>
      <w:r>
        <w:t>hertz</w:t>
      </w:r>
      <w:proofErr w:type="spellEnd"/>
      <w:r>
        <w:t xml:space="preserve"> im leibe webet </w:t>
      </w:r>
      <w:proofErr w:type="spellStart"/>
      <w:r>
        <w:t>vnd</w:t>
      </w:r>
      <w:proofErr w:type="spellEnd"/>
      <w:r>
        <w:t xml:space="preserve"> zaget/ </w:t>
      </w:r>
      <w:proofErr w:type="spellStart"/>
      <w:r>
        <w:t>vnd</w:t>
      </w:r>
      <w:proofErr w:type="spellEnd"/>
      <w:r>
        <w:t xml:space="preserve"> wie ein espen </w:t>
      </w:r>
      <w:proofErr w:type="spellStart"/>
      <w:r>
        <w:t>laub</w:t>
      </w:r>
      <w:proofErr w:type="spellEnd"/>
      <w:r>
        <w:t xml:space="preserve"> zittert/ oder wie ein </w:t>
      </w:r>
      <w:proofErr w:type="spellStart"/>
      <w:r>
        <w:t>scherb</w:t>
      </w:r>
      <w:proofErr w:type="spellEnd"/>
      <w:r>
        <w:t xml:space="preserve"> </w:t>
      </w:r>
      <w:proofErr w:type="spellStart"/>
      <w:r>
        <w:t>außtrocknet</w:t>
      </w:r>
      <w:proofErr w:type="spellEnd"/>
      <w:r>
        <w:t xml:space="preserve"> </w:t>
      </w:r>
      <w:proofErr w:type="spellStart"/>
      <w:r>
        <w:t>vnd</w:t>
      </w:r>
      <w:proofErr w:type="spellEnd"/>
      <w:r>
        <w:t xml:space="preserve"> </w:t>
      </w:r>
      <w:proofErr w:type="spellStart"/>
      <w:r>
        <w:t>verschmachet</w:t>
      </w:r>
      <w:proofErr w:type="spellEnd"/>
      <w:r>
        <w:t xml:space="preserve">/ so </w:t>
      </w:r>
      <w:proofErr w:type="spellStart"/>
      <w:r>
        <w:t>sol</w:t>
      </w:r>
      <w:proofErr w:type="spellEnd"/>
      <w:r>
        <w:t xml:space="preserve"> es sich </w:t>
      </w:r>
      <w:proofErr w:type="spellStart"/>
      <w:r>
        <w:t>biß</w:t>
      </w:r>
      <w:proofErr w:type="spellEnd"/>
      <w:r>
        <w:t xml:space="preserve"> </w:t>
      </w:r>
      <w:proofErr w:type="spellStart"/>
      <w:r>
        <w:t>Euangelii</w:t>
      </w:r>
      <w:proofErr w:type="spellEnd"/>
      <w:r>
        <w:t xml:space="preserve"> </w:t>
      </w:r>
      <w:proofErr w:type="spellStart"/>
      <w:r>
        <w:t>vnd</w:t>
      </w:r>
      <w:proofErr w:type="spellEnd"/>
      <w:r>
        <w:t xml:space="preserve"> des 42. Psalms erinnern/ welche der Son Gottes </w:t>
      </w:r>
      <w:proofErr w:type="spellStart"/>
      <w:r>
        <w:t>vns</w:t>
      </w:r>
      <w:proofErr w:type="spellEnd"/>
      <w:r>
        <w:t xml:space="preserve"> zu gut/ durch seinen </w:t>
      </w:r>
      <w:proofErr w:type="spellStart"/>
      <w:r>
        <w:t>geist</w:t>
      </w:r>
      <w:proofErr w:type="spellEnd"/>
      <w:r>
        <w:t xml:space="preserve"> </w:t>
      </w:r>
      <w:proofErr w:type="spellStart"/>
      <w:r>
        <w:t>vnd</w:t>
      </w:r>
      <w:proofErr w:type="spellEnd"/>
      <w:r>
        <w:t xml:space="preserve"> </w:t>
      </w:r>
      <w:proofErr w:type="spellStart"/>
      <w:r>
        <w:t>Dauids</w:t>
      </w:r>
      <w:proofErr w:type="spellEnd"/>
      <w:r>
        <w:t xml:space="preserve"> </w:t>
      </w:r>
      <w:proofErr w:type="spellStart"/>
      <w:r>
        <w:t>hand</w:t>
      </w:r>
      <w:proofErr w:type="spellEnd"/>
      <w:r>
        <w:t xml:space="preserve"> hat aufschreiben lassen/ damit wir </w:t>
      </w:r>
      <w:proofErr w:type="spellStart"/>
      <w:r>
        <w:t>auß</w:t>
      </w:r>
      <w:proofErr w:type="spellEnd"/>
      <w:r>
        <w:t xml:space="preserve"> solchen </w:t>
      </w:r>
      <w:proofErr w:type="spellStart"/>
      <w:r>
        <w:t>Schrifften</w:t>
      </w:r>
      <w:proofErr w:type="spellEnd"/>
      <w:r>
        <w:t xml:space="preserve"> </w:t>
      </w:r>
      <w:proofErr w:type="spellStart"/>
      <w:r>
        <w:t>trost</w:t>
      </w:r>
      <w:proofErr w:type="spellEnd"/>
      <w:r>
        <w:t xml:space="preserve"> </w:t>
      </w:r>
      <w:proofErr w:type="spellStart"/>
      <w:r>
        <w:t>vnd</w:t>
      </w:r>
      <w:proofErr w:type="spellEnd"/>
      <w:r>
        <w:t xml:space="preserve"> </w:t>
      </w:r>
      <w:proofErr w:type="spellStart"/>
      <w:r>
        <w:t>gedult</w:t>
      </w:r>
      <w:proofErr w:type="spellEnd"/>
      <w:r>
        <w:t xml:space="preserve"> fassen Ro. 15. </w:t>
      </w:r>
      <w:proofErr w:type="spellStart"/>
      <w:r>
        <w:t>vnd</w:t>
      </w:r>
      <w:proofErr w:type="spellEnd"/>
      <w:r>
        <w:t xml:space="preserve"> dem </w:t>
      </w:r>
      <w:proofErr w:type="spellStart"/>
      <w:r>
        <w:t>teuffelischen</w:t>
      </w:r>
      <w:proofErr w:type="spellEnd"/>
      <w:r>
        <w:t xml:space="preserve"> </w:t>
      </w:r>
      <w:proofErr w:type="spellStart"/>
      <w:r>
        <w:t>vnmut</w:t>
      </w:r>
      <w:proofErr w:type="spellEnd"/>
      <w:r>
        <w:t xml:space="preserve"> </w:t>
      </w:r>
      <w:proofErr w:type="spellStart"/>
      <w:r>
        <w:t>vnd</w:t>
      </w:r>
      <w:proofErr w:type="spellEnd"/>
      <w:r>
        <w:t xml:space="preserve"> </w:t>
      </w:r>
      <w:proofErr w:type="spellStart"/>
      <w:r>
        <w:t>bangigkeit</w:t>
      </w:r>
      <w:proofErr w:type="spellEnd"/>
      <w:r>
        <w:t xml:space="preserve"> begegnen können. Denn was </w:t>
      </w:r>
      <w:proofErr w:type="spellStart"/>
      <w:r>
        <w:t>könden</w:t>
      </w:r>
      <w:proofErr w:type="spellEnd"/>
      <w:r>
        <w:t xml:space="preserve"> wirr </w:t>
      </w:r>
      <w:proofErr w:type="spellStart"/>
      <w:r>
        <w:t>freuntlichers</w:t>
      </w:r>
      <w:proofErr w:type="spellEnd"/>
      <w:r>
        <w:t xml:space="preserve"> </w:t>
      </w:r>
      <w:proofErr w:type="spellStart"/>
      <w:r>
        <w:t>vnd</w:t>
      </w:r>
      <w:proofErr w:type="spellEnd"/>
      <w:r>
        <w:t xml:space="preserve"> </w:t>
      </w:r>
      <w:proofErr w:type="spellStart"/>
      <w:r>
        <w:t>lieblichers</w:t>
      </w:r>
      <w:proofErr w:type="spellEnd"/>
      <w:r>
        <w:t xml:space="preserve"> hören/ denn das der </w:t>
      </w:r>
      <w:proofErr w:type="spellStart"/>
      <w:r>
        <w:t>son</w:t>
      </w:r>
      <w:proofErr w:type="spellEnd"/>
      <w:r>
        <w:t xml:space="preserve"> Gottes alle </w:t>
      </w:r>
      <w:proofErr w:type="spellStart"/>
      <w:r>
        <w:t>müselige</w:t>
      </w:r>
      <w:proofErr w:type="spellEnd"/>
      <w:r>
        <w:t xml:space="preserve"> </w:t>
      </w:r>
      <w:proofErr w:type="spellStart"/>
      <w:r>
        <w:t>vnd</w:t>
      </w:r>
      <w:proofErr w:type="spellEnd"/>
      <w:r>
        <w:t xml:space="preserve"> beschwerte </w:t>
      </w:r>
      <w:proofErr w:type="spellStart"/>
      <w:r>
        <w:t>seelen</w:t>
      </w:r>
      <w:proofErr w:type="spellEnd"/>
      <w:r>
        <w:t xml:space="preserve"> zu sich </w:t>
      </w:r>
      <w:proofErr w:type="spellStart"/>
      <w:r>
        <w:t>heisset</w:t>
      </w:r>
      <w:proofErr w:type="spellEnd"/>
      <w:r>
        <w:t xml:space="preserve"> kommen/ </w:t>
      </w:r>
      <w:proofErr w:type="spellStart"/>
      <w:r>
        <w:t>vnd</w:t>
      </w:r>
      <w:proofErr w:type="spellEnd"/>
      <w:r>
        <w:t xml:space="preserve"> nennet sich selber den aller glimpflichsten </w:t>
      </w:r>
      <w:proofErr w:type="spellStart"/>
      <w:r>
        <w:t>vnd</w:t>
      </w:r>
      <w:proofErr w:type="spellEnd"/>
      <w:r>
        <w:t xml:space="preserve"> demütigsten </w:t>
      </w:r>
      <w:proofErr w:type="spellStart"/>
      <w:r>
        <w:t>lerer</w:t>
      </w:r>
      <w:proofErr w:type="spellEnd"/>
      <w:r>
        <w:t xml:space="preserve">/ </w:t>
      </w:r>
      <w:proofErr w:type="spellStart"/>
      <w:r>
        <w:t>vnnd</w:t>
      </w:r>
      <w:proofErr w:type="spellEnd"/>
      <w:r>
        <w:t xml:space="preserve"> </w:t>
      </w:r>
      <w:proofErr w:type="spellStart"/>
      <w:r>
        <w:t>frewet</w:t>
      </w:r>
      <w:proofErr w:type="spellEnd"/>
      <w:r>
        <w:t xml:space="preserve"> sich in seinem </w:t>
      </w:r>
      <w:proofErr w:type="spellStart"/>
      <w:r>
        <w:t>geist</w:t>
      </w:r>
      <w:proofErr w:type="spellEnd"/>
      <w:r>
        <w:t xml:space="preserve">/ das Gott solchen </w:t>
      </w:r>
      <w:proofErr w:type="spellStart"/>
      <w:r>
        <w:t>heilamen</w:t>
      </w:r>
      <w:proofErr w:type="spellEnd"/>
      <w:r>
        <w:t xml:space="preserve"> </w:t>
      </w:r>
      <w:proofErr w:type="spellStart"/>
      <w:r>
        <w:t>trost</w:t>
      </w:r>
      <w:proofErr w:type="spellEnd"/>
      <w:r>
        <w:t xml:space="preserve"> </w:t>
      </w:r>
      <w:proofErr w:type="spellStart"/>
      <w:r>
        <w:t>vnd</w:t>
      </w:r>
      <w:proofErr w:type="spellEnd"/>
      <w:r>
        <w:t xml:space="preserve"> </w:t>
      </w:r>
      <w:proofErr w:type="spellStart"/>
      <w:r>
        <w:t>krefftige</w:t>
      </w:r>
      <w:proofErr w:type="spellEnd"/>
      <w:r>
        <w:t xml:space="preserve"> </w:t>
      </w:r>
      <w:proofErr w:type="spellStart"/>
      <w:r>
        <w:t>labung</w:t>
      </w:r>
      <w:proofErr w:type="spellEnd"/>
      <w:r>
        <w:t xml:space="preserve"> </w:t>
      </w:r>
      <w:proofErr w:type="spellStart"/>
      <w:r>
        <w:t>auff</w:t>
      </w:r>
      <w:proofErr w:type="spellEnd"/>
      <w:r>
        <w:t xml:space="preserve"> erden hat kommen lassen/ </w:t>
      </w:r>
      <w:proofErr w:type="spellStart"/>
      <w:r>
        <w:t>vnd</w:t>
      </w:r>
      <w:proofErr w:type="spellEnd"/>
      <w:r>
        <w:t xml:space="preserve"> verspricht mit </w:t>
      </w:r>
      <w:proofErr w:type="spellStart"/>
      <w:r>
        <w:t>waren</w:t>
      </w:r>
      <w:proofErr w:type="spellEnd"/>
      <w:r>
        <w:t xml:space="preserve"> </w:t>
      </w:r>
      <w:proofErr w:type="spellStart"/>
      <w:r>
        <w:t>vnd</w:t>
      </w:r>
      <w:proofErr w:type="spellEnd"/>
      <w:r>
        <w:t xml:space="preserve"> klaren </w:t>
      </w:r>
      <w:proofErr w:type="spellStart"/>
      <w:r>
        <w:t>worten</w:t>
      </w:r>
      <w:proofErr w:type="spellEnd"/>
      <w:r>
        <w:t xml:space="preserve">/ das alle/ sie sein arm oder reich/ jung oder alt/ ruhe, </w:t>
      </w:r>
      <w:proofErr w:type="spellStart"/>
      <w:r>
        <w:t>frid</w:t>
      </w:r>
      <w:proofErr w:type="spellEnd"/>
      <w:r>
        <w:t xml:space="preserve">/ </w:t>
      </w:r>
      <w:proofErr w:type="spellStart"/>
      <w:r>
        <w:t>freud</w:t>
      </w:r>
      <w:proofErr w:type="spellEnd"/>
      <w:r>
        <w:t xml:space="preserve">/ </w:t>
      </w:r>
      <w:proofErr w:type="spellStart"/>
      <w:r>
        <w:t>erquickung</w:t>
      </w:r>
      <w:proofErr w:type="spellEnd"/>
      <w:r>
        <w:t xml:space="preserve">/ </w:t>
      </w:r>
      <w:proofErr w:type="spellStart"/>
      <w:r>
        <w:t>linderung</w:t>
      </w:r>
      <w:proofErr w:type="spellEnd"/>
      <w:r>
        <w:t xml:space="preserve">/ </w:t>
      </w:r>
      <w:proofErr w:type="spellStart"/>
      <w:r>
        <w:t>hilff</w:t>
      </w:r>
      <w:proofErr w:type="spellEnd"/>
      <w:r>
        <w:t xml:space="preserve"> </w:t>
      </w:r>
      <w:proofErr w:type="spellStart"/>
      <w:r>
        <w:t>vnd</w:t>
      </w:r>
      <w:proofErr w:type="spellEnd"/>
      <w:r>
        <w:t xml:space="preserve"> beistand </w:t>
      </w:r>
      <w:proofErr w:type="spellStart"/>
      <w:r>
        <w:t>bey</w:t>
      </w:r>
      <w:proofErr w:type="spellEnd"/>
      <w:r>
        <w:t xml:space="preserve"> </w:t>
      </w:r>
      <w:proofErr w:type="spellStart"/>
      <w:r>
        <w:t>jm</w:t>
      </w:r>
      <w:proofErr w:type="spellEnd"/>
      <w:r>
        <w:t xml:space="preserve"> </w:t>
      </w:r>
      <w:proofErr w:type="spellStart"/>
      <w:r>
        <w:t>gewißlich</w:t>
      </w:r>
      <w:proofErr w:type="spellEnd"/>
      <w:r>
        <w:t xml:space="preserve"> finden/ </w:t>
      </w:r>
      <w:proofErr w:type="spellStart"/>
      <w:r>
        <w:t>vnnd</w:t>
      </w:r>
      <w:proofErr w:type="spellEnd"/>
      <w:r>
        <w:t xml:space="preserve"> </w:t>
      </w:r>
      <w:proofErr w:type="spellStart"/>
      <w:r>
        <w:t>inn</w:t>
      </w:r>
      <w:proofErr w:type="spellEnd"/>
      <w:r>
        <w:t xml:space="preserve"> </w:t>
      </w:r>
      <w:proofErr w:type="spellStart"/>
      <w:r>
        <w:t>iren</w:t>
      </w:r>
      <w:proofErr w:type="spellEnd"/>
      <w:r>
        <w:t xml:space="preserve"> </w:t>
      </w:r>
      <w:proofErr w:type="spellStart"/>
      <w:r>
        <w:t>seelen</w:t>
      </w:r>
      <w:proofErr w:type="spellEnd"/>
      <w:r>
        <w:t xml:space="preserve"> sollen </w:t>
      </w:r>
      <w:proofErr w:type="spellStart"/>
      <w:r>
        <w:t>getröst</w:t>
      </w:r>
      <w:proofErr w:type="spellEnd"/>
      <w:r>
        <w:t xml:space="preserve"> </w:t>
      </w:r>
      <w:proofErr w:type="spellStart"/>
      <w:r>
        <w:t>vnd</w:t>
      </w:r>
      <w:proofErr w:type="spellEnd"/>
      <w:r>
        <w:t xml:space="preserve"> lebendig gemacht werden. </w:t>
      </w:r>
    </w:p>
    <w:p w14:paraId="5EEAA460" w14:textId="77777777" w:rsidR="00C1008A" w:rsidRDefault="00C1008A" w:rsidP="00C1008A">
      <w:pPr>
        <w:pStyle w:val="StandardWeb"/>
      </w:pPr>
      <w:r>
        <w:t xml:space="preserve">Ja/ er </w:t>
      </w:r>
      <w:proofErr w:type="spellStart"/>
      <w:r>
        <w:t>wil</w:t>
      </w:r>
      <w:proofErr w:type="spellEnd"/>
      <w:r>
        <w:t xml:space="preserve"> nicht allein die durstige/ matte </w:t>
      </w:r>
      <w:proofErr w:type="spellStart"/>
      <w:r>
        <w:t>vnnd</w:t>
      </w:r>
      <w:proofErr w:type="spellEnd"/>
      <w:r>
        <w:t xml:space="preserve"> </w:t>
      </w:r>
      <w:proofErr w:type="spellStart"/>
      <w:r>
        <w:t>lechtzende</w:t>
      </w:r>
      <w:proofErr w:type="spellEnd"/>
      <w:r>
        <w:t xml:space="preserve"> </w:t>
      </w:r>
      <w:proofErr w:type="spellStart"/>
      <w:r>
        <w:t>seele</w:t>
      </w:r>
      <w:proofErr w:type="spellEnd"/>
      <w:r>
        <w:t xml:space="preserve"> erfrischen </w:t>
      </w:r>
      <w:proofErr w:type="spellStart"/>
      <w:r>
        <w:t>vnd</w:t>
      </w:r>
      <w:proofErr w:type="spellEnd"/>
      <w:r>
        <w:t xml:space="preserve"> </w:t>
      </w:r>
      <w:proofErr w:type="spellStart"/>
      <w:r>
        <w:t>külen</w:t>
      </w:r>
      <w:proofErr w:type="spellEnd"/>
      <w:r>
        <w:t xml:space="preserve">/ mit dem seligen </w:t>
      </w:r>
      <w:proofErr w:type="spellStart"/>
      <w:r>
        <w:t>strome</w:t>
      </w:r>
      <w:proofErr w:type="spellEnd"/>
      <w:r>
        <w:t xml:space="preserve"> seines </w:t>
      </w:r>
      <w:proofErr w:type="spellStart"/>
      <w:r>
        <w:t>Geystes</w:t>
      </w:r>
      <w:proofErr w:type="spellEnd"/>
      <w:r>
        <w:t xml:space="preserve">/ </w:t>
      </w:r>
      <w:proofErr w:type="spellStart"/>
      <w:r>
        <w:t>Sonder</w:t>
      </w:r>
      <w:proofErr w:type="spellEnd"/>
      <w:r>
        <w:t xml:space="preserve"> es sollen auch lebendige </w:t>
      </w:r>
      <w:proofErr w:type="spellStart"/>
      <w:r>
        <w:t>wasserflüß</w:t>
      </w:r>
      <w:proofErr w:type="spellEnd"/>
      <w:r>
        <w:t xml:space="preserve">/ </w:t>
      </w:r>
      <w:proofErr w:type="spellStart"/>
      <w:r>
        <w:t>auß</w:t>
      </w:r>
      <w:proofErr w:type="spellEnd"/>
      <w:r>
        <w:t xml:space="preserve"> einem solchen dürren </w:t>
      </w:r>
      <w:proofErr w:type="spellStart"/>
      <w:r>
        <w:t>vnd</w:t>
      </w:r>
      <w:proofErr w:type="spellEnd"/>
      <w:r>
        <w:t xml:space="preserve"> verschmachten </w:t>
      </w:r>
      <w:proofErr w:type="spellStart"/>
      <w:r>
        <w:t>hertzen</w:t>
      </w:r>
      <w:proofErr w:type="spellEnd"/>
      <w:r>
        <w:t xml:space="preserve"> </w:t>
      </w:r>
      <w:proofErr w:type="spellStart"/>
      <w:r>
        <w:t>fliessen</w:t>
      </w:r>
      <w:proofErr w:type="spellEnd"/>
      <w:r>
        <w:t xml:space="preserve">/ Johan. 7. Damit </w:t>
      </w:r>
      <w:proofErr w:type="spellStart"/>
      <w:r>
        <w:t>vil</w:t>
      </w:r>
      <w:proofErr w:type="spellEnd"/>
      <w:r>
        <w:t xml:space="preserve"> andere </w:t>
      </w:r>
      <w:proofErr w:type="spellStart"/>
      <w:r>
        <w:t>betrübete</w:t>
      </w:r>
      <w:proofErr w:type="spellEnd"/>
      <w:r>
        <w:t xml:space="preserve"> </w:t>
      </w:r>
      <w:proofErr w:type="spellStart"/>
      <w:r>
        <w:t>hertzen</w:t>
      </w:r>
      <w:proofErr w:type="spellEnd"/>
      <w:r>
        <w:t xml:space="preserve"> sollen befeuchtet </w:t>
      </w:r>
      <w:proofErr w:type="spellStart"/>
      <w:r>
        <w:t>vnnd</w:t>
      </w:r>
      <w:proofErr w:type="spellEnd"/>
      <w:r>
        <w:t xml:space="preserve"> getröstet werden. </w:t>
      </w:r>
    </w:p>
    <w:p w14:paraId="6AB0D2BC" w14:textId="77777777" w:rsidR="00C1008A" w:rsidRDefault="00C1008A" w:rsidP="00C1008A">
      <w:pPr>
        <w:pStyle w:val="StandardWeb"/>
      </w:pPr>
      <w:r>
        <w:rPr>
          <w:rStyle w:val="Fett"/>
          <w:rFonts w:eastAsiaTheme="majorEastAsia"/>
        </w:rPr>
        <w:t xml:space="preserve">Wie </w:t>
      </w:r>
      <w:proofErr w:type="spellStart"/>
      <w:r>
        <w:rPr>
          <w:rStyle w:val="Fett"/>
          <w:rFonts w:eastAsiaTheme="majorEastAsia"/>
        </w:rPr>
        <w:t>sol</w:t>
      </w:r>
      <w:proofErr w:type="spellEnd"/>
      <w:r>
        <w:rPr>
          <w:rStyle w:val="Fett"/>
          <w:rFonts w:eastAsiaTheme="majorEastAsia"/>
        </w:rPr>
        <w:t xml:space="preserve"> sich ein betrübtes </w:t>
      </w:r>
      <w:proofErr w:type="spellStart"/>
      <w:r>
        <w:rPr>
          <w:rStyle w:val="Fett"/>
          <w:rFonts w:eastAsiaTheme="majorEastAsia"/>
        </w:rPr>
        <w:t>hertz</w:t>
      </w:r>
      <w:proofErr w:type="spellEnd"/>
      <w:r>
        <w:rPr>
          <w:rStyle w:val="Fett"/>
          <w:rFonts w:eastAsiaTheme="majorEastAsia"/>
        </w:rPr>
        <w:t xml:space="preserve"> drein schicken/ das es also erquicket </w:t>
      </w:r>
      <w:proofErr w:type="spellStart"/>
      <w:r>
        <w:rPr>
          <w:rStyle w:val="Fett"/>
          <w:rFonts w:eastAsiaTheme="majorEastAsia"/>
        </w:rPr>
        <w:t>wirt</w:t>
      </w:r>
      <w:proofErr w:type="spellEnd"/>
      <w:r>
        <w:rPr>
          <w:rStyle w:val="Fett"/>
          <w:rFonts w:eastAsiaTheme="majorEastAsia"/>
        </w:rPr>
        <w:t>?</w:t>
      </w:r>
      <w:r>
        <w:t xml:space="preserve"> </w:t>
      </w:r>
    </w:p>
    <w:p w14:paraId="1C916AAA" w14:textId="77777777" w:rsidR="00C1008A" w:rsidRDefault="00C1008A" w:rsidP="00C1008A">
      <w:pPr>
        <w:pStyle w:val="StandardWeb"/>
      </w:pPr>
      <w:r>
        <w:t xml:space="preserve">Wenn einer das hertzbetrübte </w:t>
      </w:r>
      <w:proofErr w:type="gramStart"/>
      <w:r>
        <w:t>leid</w:t>
      </w:r>
      <w:proofErr w:type="gramEnd"/>
      <w:r>
        <w:t xml:space="preserve"> </w:t>
      </w:r>
      <w:proofErr w:type="spellStart"/>
      <w:r>
        <w:t>fület</w:t>
      </w:r>
      <w:proofErr w:type="spellEnd"/>
      <w:r>
        <w:t xml:space="preserve">/ </w:t>
      </w:r>
      <w:proofErr w:type="spellStart"/>
      <w:r>
        <w:t>vnnd</w:t>
      </w:r>
      <w:proofErr w:type="spellEnd"/>
      <w:r>
        <w:t xml:space="preserve"> vor </w:t>
      </w:r>
      <w:proofErr w:type="spellStart"/>
      <w:r>
        <w:t>vnmuth</w:t>
      </w:r>
      <w:proofErr w:type="spellEnd"/>
      <w:r>
        <w:t xml:space="preserve"> schier gar </w:t>
      </w:r>
      <w:proofErr w:type="spellStart"/>
      <w:r>
        <w:t>bestürtzt</w:t>
      </w:r>
      <w:proofErr w:type="spellEnd"/>
      <w:r>
        <w:t xml:space="preserve"> </w:t>
      </w:r>
      <w:proofErr w:type="spellStart"/>
      <w:r>
        <w:t>vnd</w:t>
      </w:r>
      <w:proofErr w:type="spellEnd"/>
      <w:r>
        <w:t xml:space="preserve"> </w:t>
      </w:r>
      <w:proofErr w:type="spellStart"/>
      <w:r>
        <w:t>vertrönt</w:t>
      </w:r>
      <w:proofErr w:type="spellEnd"/>
      <w:r>
        <w:t xml:space="preserve"> ist/ der </w:t>
      </w:r>
      <w:proofErr w:type="spellStart"/>
      <w:r>
        <w:t>sol</w:t>
      </w:r>
      <w:proofErr w:type="spellEnd"/>
      <w:r>
        <w:t xml:space="preserve"> nicht zu </w:t>
      </w:r>
      <w:proofErr w:type="spellStart"/>
      <w:r>
        <w:t>winckel</w:t>
      </w:r>
      <w:proofErr w:type="spellEnd"/>
      <w:r>
        <w:t xml:space="preserve"> kriechen/ </w:t>
      </w:r>
      <w:proofErr w:type="spellStart"/>
      <w:r>
        <w:t>vnd</w:t>
      </w:r>
      <w:proofErr w:type="spellEnd"/>
      <w:r>
        <w:t xml:space="preserve"> von </w:t>
      </w:r>
      <w:proofErr w:type="spellStart"/>
      <w:r>
        <w:t>leuten</w:t>
      </w:r>
      <w:proofErr w:type="spellEnd"/>
      <w:r>
        <w:t xml:space="preserve"> </w:t>
      </w:r>
      <w:proofErr w:type="spellStart"/>
      <w:r>
        <w:t>lauffen</w:t>
      </w:r>
      <w:proofErr w:type="spellEnd"/>
      <w:r>
        <w:t xml:space="preserve">/ wie Adam Gen. 3. </w:t>
      </w:r>
      <w:proofErr w:type="spellStart"/>
      <w:r>
        <w:t>Sonder</w:t>
      </w:r>
      <w:proofErr w:type="spellEnd"/>
      <w:r>
        <w:t xml:space="preserve"> </w:t>
      </w:r>
      <w:proofErr w:type="spellStart"/>
      <w:r>
        <w:t>sol</w:t>
      </w:r>
      <w:proofErr w:type="spellEnd"/>
      <w:r>
        <w:t xml:space="preserve"> zum Herrn Christo </w:t>
      </w:r>
      <w:proofErr w:type="spellStart"/>
      <w:r>
        <w:t>vnd</w:t>
      </w:r>
      <w:proofErr w:type="spellEnd"/>
      <w:r>
        <w:t xml:space="preserve"> seinem </w:t>
      </w:r>
      <w:proofErr w:type="spellStart"/>
      <w:r>
        <w:t>wort</w:t>
      </w:r>
      <w:proofErr w:type="spellEnd"/>
      <w:r>
        <w:t xml:space="preserve"> </w:t>
      </w:r>
      <w:proofErr w:type="spellStart"/>
      <w:r>
        <w:t>lauffen</w:t>
      </w:r>
      <w:proofErr w:type="spellEnd"/>
      <w:r>
        <w:t xml:space="preserve">/ welches er findet im </w:t>
      </w:r>
      <w:proofErr w:type="spellStart"/>
      <w:r>
        <w:t>hauß</w:t>
      </w:r>
      <w:proofErr w:type="spellEnd"/>
      <w:r>
        <w:t xml:space="preserve"> Gottes/ </w:t>
      </w:r>
      <w:proofErr w:type="spellStart"/>
      <w:r>
        <w:t>bey</w:t>
      </w:r>
      <w:proofErr w:type="spellEnd"/>
      <w:r>
        <w:t xml:space="preserve"> seinem </w:t>
      </w:r>
      <w:proofErr w:type="spellStart"/>
      <w:r>
        <w:t>angesicht</w:t>
      </w:r>
      <w:proofErr w:type="spellEnd"/>
      <w:r>
        <w:t xml:space="preserve">/ oder da Gott seines namens </w:t>
      </w:r>
      <w:proofErr w:type="spellStart"/>
      <w:r>
        <w:t>gedechtnuß</w:t>
      </w:r>
      <w:proofErr w:type="spellEnd"/>
      <w:r>
        <w:t xml:space="preserve"> hin </w:t>
      </w:r>
      <w:proofErr w:type="spellStart"/>
      <w:r>
        <w:t>gestifftet</w:t>
      </w:r>
      <w:proofErr w:type="spellEnd"/>
      <w:r>
        <w:t xml:space="preserve"> hat/ </w:t>
      </w:r>
      <w:proofErr w:type="spellStart"/>
      <w:r>
        <w:t>nemlich</w:t>
      </w:r>
      <w:proofErr w:type="spellEnd"/>
      <w:r>
        <w:t xml:space="preserve"> </w:t>
      </w:r>
      <w:proofErr w:type="spellStart"/>
      <w:r>
        <w:t>bey</w:t>
      </w:r>
      <w:proofErr w:type="spellEnd"/>
      <w:r>
        <w:t xml:space="preserve"> der predigt </w:t>
      </w:r>
      <w:proofErr w:type="spellStart"/>
      <w:r>
        <w:t>vnnd</w:t>
      </w:r>
      <w:proofErr w:type="spellEnd"/>
      <w:r>
        <w:t xml:space="preserve"> </w:t>
      </w:r>
      <w:proofErr w:type="spellStart"/>
      <w:r>
        <w:t>heyligen</w:t>
      </w:r>
      <w:proofErr w:type="spellEnd"/>
      <w:r>
        <w:t xml:space="preserve"> </w:t>
      </w:r>
      <w:proofErr w:type="spellStart"/>
      <w:r>
        <w:t>Sacramenten</w:t>
      </w:r>
      <w:proofErr w:type="spellEnd"/>
      <w:r>
        <w:t xml:space="preserve">/ </w:t>
      </w:r>
      <w:proofErr w:type="spellStart"/>
      <w:r>
        <w:t>vnd</w:t>
      </w:r>
      <w:proofErr w:type="spellEnd"/>
      <w:r>
        <w:t xml:space="preserve"> in der Propheten </w:t>
      </w:r>
      <w:proofErr w:type="spellStart"/>
      <w:r>
        <w:t>vnd</w:t>
      </w:r>
      <w:proofErr w:type="spellEnd"/>
      <w:r>
        <w:t xml:space="preserve"> Aposteln </w:t>
      </w:r>
      <w:proofErr w:type="spellStart"/>
      <w:r>
        <w:t>schrifften</w:t>
      </w:r>
      <w:proofErr w:type="spellEnd"/>
      <w:r>
        <w:t xml:space="preserve">. Denn als </w:t>
      </w:r>
      <w:proofErr w:type="spellStart"/>
      <w:r>
        <w:t>baldt</w:t>
      </w:r>
      <w:proofErr w:type="spellEnd"/>
      <w:r>
        <w:t xml:space="preserve"> man nur Christum suchet/ </w:t>
      </w:r>
      <w:proofErr w:type="spellStart"/>
      <w:r>
        <w:t>wil</w:t>
      </w:r>
      <w:proofErr w:type="spellEnd"/>
      <w:r>
        <w:t xml:space="preserve"> er </w:t>
      </w:r>
      <w:proofErr w:type="spellStart"/>
      <w:r>
        <w:t>vns</w:t>
      </w:r>
      <w:proofErr w:type="spellEnd"/>
      <w:r>
        <w:t xml:space="preserve"> begegnen/ wie Marie Magdalene/ Johan. 20. </w:t>
      </w:r>
    </w:p>
    <w:p w14:paraId="11B5B29C" w14:textId="77777777" w:rsidR="00C1008A" w:rsidRDefault="00C1008A" w:rsidP="00C1008A">
      <w:pPr>
        <w:pStyle w:val="StandardWeb"/>
      </w:pPr>
      <w:r>
        <w:t xml:space="preserve">Zum andern </w:t>
      </w:r>
      <w:proofErr w:type="spellStart"/>
      <w:r>
        <w:t>sol</w:t>
      </w:r>
      <w:proofErr w:type="spellEnd"/>
      <w:r>
        <w:t xml:space="preserve"> einer sein heimlich </w:t>
      </w:r>
      <w:proofErr w:type="spellStart"/>
      <w:r>
        <w:t>anligen</w:t>
      </w:r>
      <w:proofErr w:type="spellEnd"/>
      <w:r>
        <w:t xml:space="preserve"> </w:t>
      </w:r>
      <w:proofErr w:type="spellStart"/>
      <w:r>
        <w:t>vnd</w:t>
      </w:r>
      <w:proofErr w:type="spellEnd"/>
      <w:r>
        <w:t xml:space="preserve"> </w:t>
      </w:r>
      <w:proofErr w:type="spellStart"/>
      <w:r>
        <w:t>kümmerniß</w:t>
      </w:r>
      <w:proofErr w:type="spellEnd"/>
      <w:r>
        <w:t xml:space="preserve"> </w:t>
      </w:r>
      <w:proofErr w:type="spellStart"/>
      <w:r>
        <w:t>nit</w:t>
      </w:r>
      <w:proofErr w:type="spellEnd"/>
      <w:r>
        <w:t xml:space="preserve"> </w:t>
      </w:r>
      <w:proofErr w:type="spellStart"/>
      <w:r>
        <w:t>verhelen</w:t>
      </w:r>
      <w:proofErr w:type="spellEnd"/>
      <w:r>
        <w:t xml:space="preserve">/ oder verschweigen/ </w:t>
      </w:r>
      <w:proofErr w:type="spellStart"/>
      <w:r>
        <w:t>Psal</w:t>
      </w:r>
      <w:proofErr w:type="spellEnd"/>
      <w:r>
        <w:t xml:space="preserve">. 32. </w:t>
      </w:r>
      <w:proofErr w:type="spellStart"/>
      <w:r>
        <w:t>Sonder</w:t>
      </w:r>
      <w:proofErr w:type="spellEnd"/>
      <w:r>
        <w:t xml:space="preserve"> einem Kirchendiener </w:t>
      </w:r>
      <w:proofErr w:type="spellStart"/>
      <w:r>
        <w:t>vnd</w:t>
      </w:r>
      <w:proofErr w:type="spellEnd"/>
      <w:r>
        <w:t xml:space="preserve"> </w:t>
      </w:r>
      <w:proofErr w:type="spellStart"/>
      <w:r>
        <w:t>vertrawtem</w:t>
      </w:r>
      <w:proofErr w:type="spellEnd"/>
      <w:r>
        <w:t xml:space="preserve"> </w:t>
      </w:r>
      <w:proofErr w:type="spellStart"/>
      <w:r>
        <w:t>freunde</w:t>
      </w:r>
      <w:proofErr w:type="spellEnd"/>
      <w:r>
        <w:t xml:space="preserve"> </w:t>
      </w:r>
      <w:proofErr w:type="spellStart"/>
      <w:r>
        <w:t>vertrawen</w:t>
      </w:r>
      <w:proofErr w:type="spellEnd"/>
      <w:r>
        <w:t xml:space="preserve">. Denn ein </w:t>
      </w:r>
      <w:proofErr w:type="spellStart"/>
      <w:r>
        <w:t>hertz</w:t>
      </w:r>
      <w:proofErr w:type="spellEnd"/>
      <w:r>
        <w:t xml:space="preserve"> </w:t>
      </w:r>
      <w:proofErr w:type="spellStart"/>
      <w:r>
        <w:t>kan</w:t>
      </w:r>
      <w:proofErr w:type="spellEnd"/>
      <w:r>
        <w:t xml:space="preserve"> </w:t>
      </w:r>
      <w:r>
        <w:lastRenderedPageBreak/>
        <w:t xml:space="preserve">solche </w:t>
      </w:r>
      <w:proofErr w:type="spellStart"/>
      <w:r>
        <w:t>trübniß</w:t>
      </w:r>
      <w:proofErr w:type="spellEnd"/>
      <w:r>
        <w:t xml:space="preserve"> allein </w:t>
      </w:r>
      <w:proofErr w:type="spellStart"/>
      <w:r>
        <w:t>nit</w:t>
      </w:r>
      <w:proofErr w:type="spellEnd"/>
      <w:r>
        <w:t xml:space="preserve"> ertragen. So weiß der </w:t>
      </w:r>
      <w:proofErr w:type="spellStart"/>
      <w:r>
        <w:t>satan</w:t>
      </w:r>
      <w:proofErr w:type="spellEnd"/>
      <w:r>
        <w:t xml:space="preserve">/ der </w:t>
      </w:r>
      <w:proofErr w:type="spellStart"/>
      <w:r>
        <w:t>jmmer</w:t>
      </w:r>
      <w:proofErr w:type="spellEnd"/>
      <w:r>
        <w:t xml:space="preserve"> zu </w:t>
      </w:r>
      <w:proofErr w:type="spellStart"/>
      <w:r>
        <w:t>winckel</w:t>
      </w:r>
      <w:proofErr w:type="spellEnd"/>
      <w:r>
        <w:t xml:space="preserve"> treibet/ das/ wo </w:t>
      </w:r>
      <w:proofErr w:type="spellStart"/>
      <w:r>
        <w:t>zwen</w:t>
      </w:r>
      <w:proofErr w:type="spellEnd"/>
      <w:r>
        <w:t xml:space="preserve"> von Christo reden/ </w:t>
      </w:r>
      <w:proofErr w:type="spellStart"/>
      <w:r>
        <w:t>dz</w:t>
      </w:r>
      <w:proofErr w:type="spellEnd"/>
      <w:r>
        <w:t xml:space="preserve"> </w:t>
      </w:r>
      <w:proofErr w:type="spellStart"/>
      <w:r>
        <w:t>Chrisstus</w:t>
      </w:r>
      <w:proofErr w:type="spellEnd"/>
      <w:r>
        <w:t xml:space="preserve"> mitten </w:t>
      </w:r>
      <w:proofErr w:type="spellStart"/>
      <w:r>
        <w:t>vnter</w:t>
      </w:r>
      <w:proofErr w:type="spellEnd"/>
      <w:r>
        <w:t xml:space="preserve"> </w:t>
      </w:r>
      <w:proofErr w:type="spellStart"/>
      <w:r>
        <w:t>jnen</w:t>
      </w:r>
      <w:proofErr w:type="spellEnd"/>
      <w:r>
        <w:t xml:space="preserve"> ist/ wie zwischen Luca </w:t>
      </w:r>
      <w:proofErr w:type="spellStart"/>
      <w:r>
        <w:t>vnd</w:t>
      </w:r>
      <w:proofErr w:type="spellEnd"/>
      <w:r>
        <w:t xml:space="preserve"> </w:t>
      </w:r>
      <w:proofErr w:type="spellStart"/>
      <w:r>
        <w:t>Cleopha</w:t>
      </w:r>
      <w:proofErr w:type="spellEnd"/>
      <w:r>
        <w:t xml:space="preserve">/ Luc. 24. </w:t>
      </w:r>
    </w:p>
    <w:p w14:paraId="0291BCA7" w14:textId="77777777" w:rsidR="00C1008A" w:rsidRDefault="00C1008A" w:rsidP="00C1008A">
      <w:pPr>
        <w:pStyle w:val="StandardWeb"/>
      </w:pPr>
      <w:r>
        <w:t xml:space="preserve">Zum dritten </w:t>
      </w:r>
      <w:proofErr w:type="spellStart"/>
      <w:r>
        <w:t>sol</w:t>
      </w:r>
      <w:proofErr w:type="spellEnd"/>
      <w:r>
        <w:t xml:space="preserve"> man zur </w:t>
      </w:r>
      <w:proofErr w:type="spellStart"/>
      <w:r>
        <w:t>kirchen</w:t>
      </w:r>
      <w:proofErr w:type="spellEnd"/>
      <w:r>
        <w:t xml:space="preserve"> gehen/ der </w:t>
      </w:r>
      <w:proofErr w:type="spellStart"/>
      <w:r>
        <w:t>Sacrament</w:t>
      </w:r>
      <w:proofErr w:type="spellEnd"/>
      <w:r>
        <w:t xml:space="preserve"> gebrauchen/ </w:t>
      </w:r>
      <w:proofErr w:type="spellStart"/>
      <w:r>
        <w:t>vnd</w:t>
      </w:r>
      <w:proofErr w:type="spellEnd"/>
      <w:r>
        <w:t xml:space="preserve"> </w:t>
      </w:r>
      <w:proofErr w:type="spellStart"/>
      <w:r>
        <w:t>nit</w:t>
      </w:r>
      <w:proofErr w:type="spellEnd"/>
      <w:r>
        <w:t xml:space="preserve"> warten/ </w:t>
      </w:r>
      <w:proofErr w:type="spellStart"/>
      <w:r>
        <w:t>biß</w:t>
      </w:r>
      <w:proofErr w:type="spellEnd"/>
      <w:r>
        <w:t xml:space="preserve"> die </w:t>
      </w:r>
      <w:proofErr w:type="spellStart"/>
      <w:r>
        <w:t>trawrigkeit</w:t>
      </w:r>
      <w:proofErr w:type="spellEnd"/>
      <w:r>
        <w:t xml:space="preserve"> </w:t>
      </w:r>
      <w:proofErr w:type="spellStart"/>
      <w:r>
        <w:t>vnd</w:t>
      </w:r>
      <w:proofErr w:type="spellEnd"/>
      <w:r>
        <w:t xml:space="preserve"> </w:t>
      </w:r>
      <w:proofErr w:type="spellStart"/>
      <w:r>
        <w:t>vnlust</w:t>
      </w:r>
      <w:proofErr w:type="spellEnd"/>
      <w:r>
        <w:t xml:space="preserve"> </w:t>
      </w:r>
      <w:proofErr w:type="spellStart"/>
      <w:r>
        <w:t>auffhöre</w:t>
      </w:r>
      <w:proofErr w:type="spellEnd"/>
      <w:r>
        <w:t xml:space="preserve">/ </w:t>
      </w:r>
      <w:proofErr w:type="spellStart"/>
      <w:r>
        <w:t>Vnd</w:t>
      </w:r>
      <w:proofErr w:type="spellEnd"/>
      <w:r>
        <w:t xml:space="preserve"> darneben Gott alle </w:t>
      </w:r>
      <w:proofErr w:type="spellStart"/>
      <w:r>
        <w:t>sachen</w:t>
      </w:r>
      <w:proofErr w:type="spellEnd"/>
      <w:r>
        <w:t xml:space="preserve"> durch ein </w:t>
      </w:r>
      <w:proofErr w:type="spellStart"/>
      <w:r>
        <w:t>hertzlich</w:t>
      </w:r>
      <w:proofErr w:type="spellEnd"/>
      <w:r>
        <w:t xml:space="preserve"> gebet klagen/ </w:t>
      </w:r>
      <w:proofErr w:type="spellStart"/>
      <w:r>
        <w:t>vnd</w:t>
      </w:r>
      <w:proofErr w:type="spellEnd"/>
      <w:r>
        <w:t xml:space="preserve"> </w:t>
      </w:r>
      <w:proofErr w:type="spellStart"/>
      <w:r>
        <w:t>offt</w:t>
      </w:r>
      <w:proofErr w:type="spellEnd"/>
      <w:r>
        <w:t xml:space="preserve"> für sich </w:t>
      </w:r>
      <w:proofErr w:type="spellStart"/>
      <w:r>
        <w:t>ander</w:t>
      </w:r>
      <w:proofErr w:type="spellEnd"/>
      <w:r>
        <w:t xml:space="preserve"> </w:t>
      </w:r>
      <w:proofErr w:type="spellStart"/>
      <w:r>
        <w:t>leut</w:t>
      </w:r>
      <w:proofErr w:type="spellEnd"/>
      <w:r>
        <w:t xml:space="preserve"> beten lassen/ </w:t>
      </w:r>
      <w:proofErr w:type="spellStart"/>
      <w:r>
        <w:t>Vnd</w:t>
      </w:r>
      <w:proofErr w:type="spellEnd"/>
      <w:r>
        <w:t xml:space="preserve"> von </w:t>
      </w:r>
      <w:proofErr w:type="spellStart"/>
      <w:r>
        <w:t>Got</w:t>
      </w:r>
      <w:proofErr w:type="spellEnd"/>
      <w:r>
        <w:t xml:space="preserve"> mit andern reden/ geistliche </w:t>
      </w:r>
      <w:proofErr w:type="spellStart"/>
      <w:r>
        <w:t>lieder</w:t>
      </w:r>
      <w:proofErr w:type="spellEnd"/>
      <w:r>
        <w:t xml:space="preserve"> singen. </w:t>
      </w:r>
    </w:p>
    <w:p w14:paraId="2BFF0C11" w14:textId="77777777" w:rsidR="00C1008A" w:rsidRDefault="00C1008A" w:rsidP="00C1008A">
      <w:pPr>
        <w:pStyle w:val="StandardWeb"/>
      </w:pPr>
      <w:r>
        <w:t xml:space="preserve">Zu </w:t>
      </w:r>
      <w:proofErr w:type="spellStart"/>
      <w:r>
        <w:t>letzt</w:t>
      </w:r>
      <w:proofErr w:type="spellEnd"/>
      <w:r>
        <w:t xml:space="preserve"> </w:t>
      </w:r>
      <w:proofErr w:type="spellStart"/>
      <w:r>
        <w:t>sol</w:t>
      </w:r>
      <w:proofErr w:type="spellEnd"/>
      <w:r>
        <w:t xml:space="preserve"> einer den </w:t>
      </w:r>
      <w:proofErr w:type="spellStart"/>
      <w:r>
        <w:t>vnmuth</w:t>
      </w:r>
      <w:proofErr w:type="spellEnd"/>
      <w:r>
        <w:t xml:space="preserve"> </w:t>
      </w:r>
      <w:proofErr w:type="spellStart"/>
      <w:r>
        <w:t>auß</w:t>
      </w:r>
      <w:proofErr w:type="spellEnd"/>
      <w:r>
        <w:t xml:space="preserve"> dem </w:t>
      </w:r>
      <w:proofErr w:type="spellStart"/>
      <w:r>
        <w:t>hertzen</w:t>
      </w:r>
      <w:proofErr w:type="spellEnd"/>
      <w:r>
        <w:t xml:space="preserve"> schlagen/ </w:t>
      </w:r>
      <w:proofErr w:type="spellStart"/>
      <w:r>
        <w:t>vnd</w:t>
      </w:r>
      <w:proofErr w:type="spellEnd"/>
      <w:r>
        <w:t xml:space="preserve"> der </w:t>
      </w:r>
      <w:proofErr w:type="spellStart"/>
      <w:r>
        <w:t>trawrigkeit</w:t>
      </w:r>
      <w:proofErr w:type="spellEnd"/>
      <w:r>
        <w:t xml:space="preserve"> </w:t>
      </w:r>
      <w:proofErr w:type="spellStart"/>
      <w:r>
        <w:t>nit</w:t>
      </w:r>
      <w:proofErr w:type="spellEnd"/>
      <w:r>
        <w:t xml:space="preserve"> </w:t>
      </w:r>
      <w:proofErr w:type="spellStart"/>
      <w:r>
        <w:t>nachhengen</w:t>
      </w:r>
      <w:proofErr w:type="spellEnd"/>
      <w:r>
        <w:t xml:space="preserve">/ </w:t>
      </w:r>
      <w:proofErr w:type="spellStart"/>
      <w:r>
        <w:t>sonder</w:t>
      </w:r>
      <w:proofErr w:type="spellEnd"/>
      <w:r>
        <w:t xml:space="preserve"> </w:t>
      </w:r>
      <w:proofErr w:type="spellStart"/>
      <w:r>
        <w:t>darwider</w:t>
      </w:r>
      <w:proofErr w:type="spellEnd"/>
      <w:r>
        <w:t xml:space="preserve"> streben </w:t>
      </w:r>
      <w:proofErr w:type="spellStart"/>
      <w:r>
        <w:t>vnnd</w:t>
      </w:r>
      <w:proofErr w:type="spellEnd"/>
      <w:r>
        <w:t xml:space="preserve"> </w:t>
      </w:r>
      <w:proofErr w:type="spellStart"/>
      <w:r>
        <w:t>streyten</w:t>
      </w:r>
      <w:proofErr w:type="spellEnd"/>
      <w:r>
        <w:t xml:space="preserve">/ wie </w:t>
      </w:r>
      <w:proofErr w:type="spellStart"/>
      <w:r>
        <w:t>vns</w:t>
      </w:r>
      <w:proofErr w:type="spellEnd"/>
      <w:r>
        <w:t xml:space="preserve"> der betrübte </w:t>
      </w:r>
      <w:proofErr w:type="spellStart"/>
      <w:r>
        <w:t>vnd</w:t>
      </w:r>
      <w:proofErr w:type="spellEnd"/>
      <w:r>
        <w:t xml:space="preserve"> </w:t>
      </w:r>
      <w:proofErr w:type="spellStart"/>
      <w:r>
        <w:t>trawrige</w:t>
      </w:r>
      <w:proofErr w:type="spellEnd"/>
      <w:r>
        <w:t xml:space="preserve"> </w:t>
      </w:r>
      <w:proofErr w:type="spellStart"/>
      <w:r>
        <w:t>Dauid</w:t>
      </w:r>
      <w:proofErr w:type="spellEnd"/>
      <w:r>
        <w:t xml:space="preserve"> in seinem 42. Psalm lehret: Was </w:t>
      </w:r>
      <w:proofErr w:type="spellStart"/>
      <w:r>
        <w:t>betrübstu</w:t>
      </w:r>
      <w:proofErr w:type="spellEnd"/>
      <w:r>
        <w:t xml:space="preserve"> dich meine </w:t>
      </w:r>
      <w:proofErr w:type="spellStart"/>
      <w:r>
        <w:t>seele</w:t>
      </w:r>
      <w:proofErr w:type="spellEnd"/>
      <w:r>
        <w:t>? (</w:t>
      </w:r>
      <w:proofErr w:type="spellStart"/>
      <w:r>
        <w:t>sol</w:t>
      </w:r>
      <w:proofErr w:type="spellEnd"/>
      <w:r>
        <w:t xml:space="preserve"> einer </w:t>
      </w:r>
      <w:proofErr w:type="spellStart"/>
      <w:r>
        <w:t>dencken</w:t>
      </w:r>
      <w:proofErr w:type="spellEnd"/>
      <w:r>
        <w:t xml:space="preserve">, wenn er </w:t>
      </w:r>
      <w:proofErr w:type="spellStart"/>
      <w:r>
        <w:t>nit</w:t>
      </w:r>
      <w:proofErr w:type="spellEnd"/>
      <w:r>
        <w:t xml:space="preserve"> reden </w:t>
      </w:r>
      <w:proofErr w:type="spellStart"/>
      <w:r>
        <w:t>kan</w:t>
      </w:r>
      <w:proofErr w:type="spellEnd"/>
      <w:r>
        <w:t xml:space="preserve">) wie </w:t>
      </w:r>
      <w:proofErr w:type="spellStart"/>
      <w:r>
        <w:t>bistu</w:t>
      </w:r>
      <w:proofErr w:type="spellEnd"/>
      <w:r>
        <w:t xml:space="preserve"> so </w:t>
      </w:r>
      <w:proofErr w:type="spellStart"/>
      <w:r>
        <w:t>vnruwig</w:t>
      </w:r>
      <w:proofErr w:type="spellEnd"/>
      <w:r>
        <w:t xml:space="preserve"> in mir? </w:t>
      </w:r>
      <w:proofErr w:type="spellStart"/>
      <w:r>
        <w:t>wilstu</w:t>
      </w:r>
      <w:proofErr w:type="spellEnd"/>
      <w:r>
        <w:t xml:space="preserve"> an Gott gar verzagen? Harre </w:t>
      </w:r>
      <w:proofErr w:type="spellStart"/>
      <w:r>
        <w:t>auff</w:t>
      </w:r>
      <w:proofErr w:type="spellEnd"/>
      <w:r>
        <w:t xml:space="preserve"> deinen Gott/ welcher ein Gott ist alles </w:t>
      </w:r>
      <w:proofErr w:type="spellStart"/>
      <w:r>
        <w:t>trosts</w:t>
      </w:r>
      <w:proofErr w:type="spellEnd"/>
      <w:r>
        <w:t xml:space="preserve">/ </w:t>
      </w:r>
      <w:proofErr w:type="spellStart"/>
      <w:r>
        <w:t>freude</w:t>
      </w:r>
      <w:proofErr w:type="spellEnd"/>
      <w:r>
        <w:t xml:space="preserve"> </w:t>
      </w:r>
      <w:proofErr w:type="spellStart"/>
      <w:r>
        <w:t>vnd</w:t>
      </w:r>
      <w:proofErr w:type="spellEnd"/>
      <w:r>
        <w:t xml:space="preserve"> leben/ der seinen Son zu dir sendet mit </w:t>
      </w:r>
      <w:proofErr w:type="spellStart"/>
      <w:r>
        <w:t>himlischer</w:t>
      </w:r>
      <w:proofErr w:type="spellEnd"/>
      <w:r>
        <w:t xml:space="preserve"> </w:t>
      </w:r>
      <w:proofErr w:type="spellStart"/>
      <w:r>
        <w:t>labsal</w:t>
      </w:r>
      <w:proofErr w:type="spellEnd"/>
      <w:r>
        <w:t xml:space="preserve">/ welcher alle dein </w:t>
      </w:r>
      <w:proofErr w:type="spellStart"/>
      <w:r>
        <w:t>jammer</w:t>
      </w:r>
      <w:proofErr w:type="spellEnd"/>
      <w:r>
        <w:t xml:space="preserve"> </w:t>
      </w:r>
      <w:proofErr w:type="spellStart"/>
      <w:r>
        <w:t>vnd</w:t>
      </w:r>
      <w:proofErr w:type="spellEnd"/>
      <w:r>
        <w:t xml:space="preserve"> </w:t>
      </w:r>
      <w:proofErr w:type="spellStart"/>
      <w:r>
        <w:t>kummer</w:t>
      </w:r>
      <w:proofErr w:type="spellEnd"/>
      <w:r>
        <w:t xml:space="preserve"> im </w:t>
      </w:r>
      <w:proofErr w:type="spellStart"/>
      <w:r>
        <w:t>hertzen</w:t>
      </w:r>
      <w:proofErr w:type="spellEnd"/>
      <w:r>
        <w:t xml:space="preserve"> </w:t>
      </w:r>
      <w:proofErr w:type="spellStart"/>
      <w:r>
        <w:t>siehet</w:t>
      </w:r>
      <w:proofErr w:type="spellEnd"/>
      <w:r>
        <w:t xml:space="preserve">/ mit seinen </w:t>
      </w:r>
      <w:proofErr w:type="spellStart"/>
      <w:r>
        <w:t>Götlichen</w:t>
      </w:r>
      <w:proofErr w:type="spellEnd"/>
      <w:r>
        <w:t xml:space="preserve"> </w:t>
      </w:r>
      <w:proofErr w:type="spellStart"/>
      <w:r>
        <w:t>augen</w:t>
      </w:r>
      <w:proofErr w:type="spellEnd"/>
      <w:r>
        <w:t xml:space="preserve">/ </w:t>
      </w:r>
      <w:proofErr w:type="spellStart"/>
      <w:r>
        <w:t>vnd</w:t>
      </w:r>
      <w:proofErr w:type="spellEnd"/>
      <w:r>
        <w:t xml:space="preserve"> hat alle </w:t>
      </w:r>
      <w:proofErr w:type="spellStart"/>
      <w:r>
        <w:t>vnsere</w:t>
      </w:r>
      <w:proofErr w:type="spellEnd"/>
      <w:r>
        <w:t xml:space="preserve"> </w:t>
      </w:r>
      <w:proofErr w:type="spellStart"/>
      <w:r>
        <w:t>trübniß</w:t>
      </w:r>
      <w:proofErr w:type="spellEnd"/>
      <w:r>
        <w:t xml:space="preserve"> </w:t>
      </w:r>
      <w:proofErr w:type="spellStart"/>
      <w:r>
        <w:t>vnd</w:t>
      </w:r>
      <w:proofErr w:type="spellEnd"/>
      <w:r>
        <w:t xml:space="preserve"> </w:t>
      </w:r>
      <w:proofErr w:type="spellStart"/>
      <w:r>
        <w:t>trawrigkeyt</w:t>
      </w:r>
      <w:proofErr w:type="spellEnd"/>
      <w:r>
        <w:t xml:space="preserve"> gekostet Hebre. 5. da er </w:t>
      </w:r>
      <w:proofErr w:type="spellStart"/>
      <w:r>
        <w:t>biß</w:t>
      </w:r>
      <w:proofErr w:type="spellEnd"/>
      <w:r>
        <w:t xml:space="preserve"> in </w:t>
      </w:r>
      <w:proofErr w:type="spellStart"/>
      <w:r>
        <w:t>tode</w:t>
      </w:r>
      <w:proofErr w:type="spellEnd"/>
      <w:r>
        <w:t xml:space="preserve"> des </w:t>
      </w:r>
      <w:proofErr w:type="spellStart"/>
      <w:r>
        <w:t>creutzes</w:t>
      </w:r>
      <w:proofErr w:type="spellEnd"/>
      <w:r>
        <w:t xml:space="preserve"> betrübet war/ Derselbige </w:t>
      </w:r>
      <w:proofErr w:type="spellStart"/>
      <w:r>
        <w:t>ruffet</w:t>
      </w:r>
      <w:proofErr w:type="spellEnd"/>
      <w:r>
        <w:t xml:space="preserve"> dir/ </w:t>
      </w:r>
      <w:proofErr w:type="spellStart"/>
      <w:r>
        <w:t>vnd</w:t>
      </w:r>
      <w:proofErr w:type="spellEnd"/>
      <w:r>
        <w:t xml:space="preserve"> spricht dir </w:t>
      </w:r>
      <w:proofErr w:type="spellStart"/>
      <w:r>
        <w:t>freuntlich</w:t>
      </w:r>
      <w:proofErr w:type="spellEnd"/>
      <w:r>
        <w:t xml:space="preserve"> zu/ </w:t>
      </w:r>
      <w:proofErr w:type="spellStart"/>
      <w:r>
        <w:t>vnd</w:t>
      </w:r>
      <w:proofErr w:type="spellEnd"/>
      <w:r>
        <w:t xml:space="preserve"> </w:t>
      </w:r>
      <w:proofErr w:type="spellStart"/>
      <w:r>
        <w:t>beut</w:t>
      </w:r>
      <w:proofErr w:type="spellEnd"/>
      <w:r>
        <w:t xml:space="preserve"> dir seinen Geist an/ </w:t>
      </w:r>
      <w:proofErr w:type="spellStart"/>
      <w:r>
        <w:t>vnd</w:t>
      </w:r>
      <w:proofErr w:type="spellEnd"/>
      <w:r>
        <w:t xml:space="preserve"> </w:t>
      </w:r>
      <w:proofErr w:type="spellStart"/>
      <w:r>
        <w:t>treget</w:t>
      </w:r>
      <w:proofErr w:type="spellEnd"/>
      <w:r>
        <w:t xml:space="preserve"> dich in seinem </w:t>
      </w:r>
      <w:proofErr w:type="spellStart"/>
      <w:r>
        <w:t>leibe</w:t>
      </w:r>
      <w:proofErr w:type="spellEnd"/>
      <w:r>
        <w:t xml:space="preserve">/ Esa. 46. </w:t>
      </w:r>
      <w:proofErr w:type="spellStart"/>
      <w:r>
        <w:t>Vnd</w:t>
      </w:r>
      <w:proofErr w:type="spellEnd"/>
      <w:r>
        <w:t xml:space="preserve"> ob dein </w:t>
      </w:r>
      <w:proofErr w:type="spellStart"/>
      <w:r>
        <w:t>hertz</w:t>
      </w:r>
      <w:proofErr w:type="spellEnd"/>
      <w:r>
        <w:t xml:space="preserve"> so voller </w:t>
      </w:r>
      <w:proofErr w:type="spellStart"/>
      <w:proofErr w:type="gramStart"/>
      <w:r>
        <w:t>angst</w:t>
      </w:r>
      <w:proofErr w:type="spellEnd"/>
      <w:proofErr w:type="gramEnd"/>
      <w:r>
        <w:t xml:space="preserve"> </w:t>
      </w:r>
      <w:proofErr w:type="spellStart"/>
      <w:r>
        <w:t>vnd</w:t>
      </w:r>
      <w:proofErr w:type="spellEnd"/>
      <w:r>
        <w:t xml:space="preserve"> not stecket/ das kein </w:t>
      </w:r>
      <w:proofErr w:type="spellStart"/>
      <w:r>
        <w:t>seufftzer</w:t>
      </w:r>
      <w:proofErr w:type="spellEnd"/>
      <w:r>
        <w:t xml:space="preserve"> </w:t>
      </w:r>
      <w:proofErr w:type="spellStart"/>
      <w:r>
        <w:t>herauß</w:t>
      </w:r>
      <w:proofErr w:type="spellEnd"/>
      <w:r>
        <w:t xml:space="preserve">/ </w:t>
      </w:r>
      <w:proofErr w:type="spellStart"/>
      <w:r>
        <w:t>vnd</w:t>
      </w:r>
      <w:proofErr w:type="spellEnd"/>
      <w:r>
        <w:t xml:space="preserve"> kein </w:t>
      </w:r>
      <w:proofErr w:type="spellStart"/>
      <w:r>
        <w:t>trost</w:t>
      </w:r>
      <w:proofErr w:type="spellEnd"/>
      <w:r>
        <w:t xml:space="preserve"> hinein </w:t>
      </w:r>
      <w:proofErr w:type="spellStart"/>
      <w:r>
        <w:t>wil</w:t>
      </w:r>
      <w:proofErr w:type="spellEnd"/>
      <w:r>
        <w:t xml:space="preserve">/ so lebet er dennoch in deinem </w:t>
      </w:r>
      <w:proofErr w:type="spellStart"/>
      <w:r>
        <w:t>hertzen</w:t>
      </w:r>
      <w:proofErr w:type="spellEnd"/>
      <w:r>
        <w:t xml:space="preserve">/ </w:t>
      </w:r>
      <w:proofErr w:type="spellStart"/>
      <w:r>
        <w:t>vnd</w:t>
      </w:r>
      <w:proofErr w:type="spellEnd"/>
      <w:r>
        <w:t xml:space="preserve"> betet für dich wie für </w:t>
      </w:r>
      <w:proofErr w:type="spellStart"/>
      <w:r>
        <w:t>Petrum</w:t>
      </w:r>
      <w:proofErr w:type="spellEnd"/>
      <w:r>
        <w:t xml:space="preserve"> im siebe/ </w:t>
      </w:r>
      <w:proofErr w:type="spellStart"/>
      <w:r>
        <w:t>Vnd</w:t>
      </w:r>
      <w:proofErr w:type="spellEnd"/>
      <w:r>
        <w:t xml:space="preserve"> sein </w:t>
      </w:r>
      <w:proofErr w:type="spellStart"/>
      <w:r>
        <w:t>geyst</w:t>
      </w:r>
      <w:proofErr w:type="spellEnd"/>
      <w:r>
        <w:t xml:space="preserve"> </w:t>
      </w:r>
      <w:proofErr w:type="spellStart"/>
      <w:r>
        <w:t>stönet</w:t>
      </w:r>
      <w:proofErr w:type="spellEnd"/>
      <w:r>
        <w:t xml:space="preserve"> </w:t>
      </w:r>
      <w:proofErr w:type="spellStart"/>
      <w:r>
        <w:t>inn</w:t>
      </w:r>
      <w:proofErr w:type="spellEnd"/>
      <w:r>
        <w:t xml:space="preserve"> dir mit </w:t>
      </w:r>
      <w:proofErr w:type="spellStart"/>
      <w:r>
        <w:t>vnaussprechlichen</w:t>
      </w:r>
      <w:proofErr w:type="spellEnd"/>
      <w:r>
        <w:t xml:space="preserve"> </w:t>
      </w:r>
      <w:proofErr w:type="spellStart"/>
      <w:r>
        <w:t>seufftzen</w:t>
      </w:r>
      <w:proofErr w:type="spellEnd"/>
      <w:r>
        <w:t xml:space="preserve">/ </w:t>
      </w:r>
      <w:proofErr w:type="spellStart"/>
      <w:r>
        <w:t>vnnd</w:t>
      </w:r>
      <w:proofErr w:type="spellEnd"/>
      <w:r>
        <w:t xml:space="preserve"> </w:t>
      </w:r>
      <w:proofErr w:type="spellStart"/>
      <w:r>
        <w:t>hilfft</w:t>
      </w:r>
      <w:proofErr w:type="spellEnd"/>
      <w:r>
        <w:t xml:space="preserve"> deiner </w:t>
      </w:r>
      <w:proofErr w:type="spellStart"/>
      <w:r>
        <w:t>schwacheit</w:t>
      </w:r>
      <w:proofErr w:type="spellEnd"/>
      <w:r>
        <w:t xml:space="preserve"> </w:t>
      </w:r>
      <w:proofErr w:type="spellStart"/>
      <w:r>
        <w:t>auff</w:t>
      </w:r>
      <w:proofErr w:type="spellEnd"/>
      <w:r>
        <w:t xml:space="preserve">. </w:t>
      </w:r>
    </w:p>
    <w:p w14:paraId="727EA0E5" w14:textId="77777777" w:rsidR="00C1008A" w:rsidRDefault="00C1008A" w:rsidP="00C1008A">
      <w:pPr>
        <w:pStyle w:val="StandardWeb"/>
      </w:pPr>
      <w:proofErr w:type="spellStart"/>
      <w:r>
        <w:t>Darumb</w:t>
      </w:r>
      <w:proofErr w:type="spellEnd"/>
      <w:r>
        <w:t xml:space="preserve"> liebe </w:t>
      </w:r>
      <w:proofErr w:type="spellStart"/>
      <w:r>
        <w:t>seele</w:t>
      </w:r>
      <w:proofErr w:type="spellEnd"/>
      <w:r>
        <w:t xml:space="preserve">/ gib dich zu </w:t>
      </w:r>
      <w:proofErr w:type="spellStart"/>
      <w:r>
        <w:t>fride</w:t>
      </w:r>
      <w:proofErr w:type="spellEnd"/>
      <w:r>
        <w:t xml:space="preserve">/ harre doch ein wenig/ </w:t>
      </w:r>
      <w:proofErr w:type="spellStart"/>
      <w:r>
        <w:t>vnd</w:t>
      </w:r>
      <w:proofErr w:type="spellEnd"/>
      <w:r>
        <w:t xml:space="preserve"> halt </w:t>
      </w:r>
      <w:proofErr w:type="spellStart"/>
      <w:r>
        <w:t>jm</w:t>
      </w:r>
      <w:proofErr w:type="spellEnd"/>
      <w:r>
        <w:t xml:space="preserve"> </w:t>
      </w:r>
      <w:proofErr w:type="spellStart"/>
      <w:r>
        <w:t>auß</w:t>
      </w:r>
      <w:proofErr w:type="spellEnd"/>
      <w:r>
        <w:t xml:space="preserve">/ </w:t>
      </w:r>
      <w:proofErr w:type="spellStart"/>
      <w:r>
        <w:t>biß</w:t>
      </w:r>
      <w:proofErr w:type="spellEnd"/>
      <w:r>
        <w:t xml:space="preserve"> das augenblicklein vergehet/ so wird dich Gott mit </w:t>
      </w:r>
      <w:proofErr w:type="spellStart"/>
      <w:r>
        <w:t>grossen</w:t>
      </w:r>
      <w:proofErr w:type="spellEnd"/>
      <w:r>
        <w:t xml:space="preserve"> </w:t>
      </w:r>
      <w:proofErr w:type="spellStart"/>
      <w:r>
        <w:t>genaden</w:t>
      </w:r>
      <w:proofErr w:type="spellEnd"/>
      <w:r>
        <w:t xml:space="preserve"> heimsuchen/ </w:t>
      </w:r>
      <w:proofErr w:type="spellStart"/>
      <w:r>
        <w:t>vnd</w:t>
      </w:r>
      <w:proofErr w:type="spellEnd"/>
      <w:r>
        <w:t xml:space="preserve"> mit </w:t>
      </w:r>
      <w:proofErr w:type="spellStart"/>
      <w:r>
        <w:t>vberschwencklicher</w:t>
      </w:r>
      <w:proofErr w:type="spellEnd"/>
      <w:r>
        <w:t xml:space="preserve"> </w:t>
      </w:r>
      <w:proofErr w:type="spellStart"/>
      <w:r>
        <w:t>gnaden</w:t>
      </w:r>
      <w:proofErr w:type="spellEnd"/>
      <w:r>
        <w:t xml:space="preserve"> trösten. </w:t>
      </w:r>
    </w:p>
    <w:p w14:paraId="7EEF7549" w14:textId="77777777" w:rsidR="00C1008A" w:rsidRDefault="00C1008A" w:rsidP="00C1008A">
      <w:pPr>
        <w:pStyle w:val="StandardWeb"/>
      </w:pPr>
      <w:r>
        <w:t xml:space="preserve">Wer </w:t>
      </w:r>
      <w:proofErr w:type="spellStart"/>
      <w:r>
        <w:t>jm</w:t>
      </w:r>
      <w:proofErr w:type="spellEnd"/>
      <w:r>
        <w:t xml:space="preserve"> also </w:t>
      </w:r>
      <w:proofErr w:type="spellStart"/>
      <w:r>
        <w:t>thut</w:t>
      </w:r>
      <w:proofErr w:type="spellEnd"/>
      <w:r>
        <w:t xml:space="preserve">/ der </w:t>
      </w:r>
      <w:proofErr w:type="spellStart"/>
      <w:r>
        <w:t>wirdt</w:t>
      </w:r>
      <w:proofErr w:type="spellEnd"/>
      <w:r>
        <w:t xml:space="preserve"> wie ein </w:t>
      </w:r>
      <w:proofErr w:type="spellStart"/>
      <w:r>
        <w:t>hirsch</w:t>
      </w:r>
      <w:proofErr w:type="spellEnd"/>
      <w:r>
        <w:t xml:space="preserve"> im frischen </w:t>
      </w:r>
      <w:proofErr w:type="spellStart"/>
      <w:r>
        <w:t>wasser</w:t>
      </w:r>
      <w:proofErr w:type="spellEnd"/>
      <w:r>
        <w:t xml:space="preserve"> erquicket/ </w:t>
      </w:r>
      <w:proofErr w:type="spellStart"/>
      <w:r>
        <w:t>vnd</w:t>
      </w:r>
      <w:proofErr w:type="spellEnd"/>
      <w:r>
        <w:t xml:space="preserve"> </w:t>
      </w:r>
      <w:proofErr w:type="spellStart"/>
      <w:r>
        <w:t>auß</w:t>
      </w:r>
      <w:proofErr w:type="spellEnd"/>
      <w:r>
        <w:t xml:space="preserve"> des </w:t>
      </w:r>
      <w:proofErr w:type="spellStart"/>
      <w:r>
        <w:t>teuffels</w:t>
      </w:r>
      <w:proofErr w:type="spellEnd"/>
      <w:r>
        <w:t xml:space="preserve"> sieb errettet/ </w:t>
      </w:r>
      <w:proofErr w:type="spellStart"/>
      <w:r>
        <w:t>vnd</w:t>
      </w:r>
      <w:proofErr w:type="spellEnd"/>
      <w:r>
        <w:t xml:space="preserve"> wie </w:t>
      </w:r>
      <w:proofErr w:type="spellStart"/>
      <w:r>
        <w:t>Dauid</w:t>
      </w:r>
      <w:proofErr w:type="spellEnd"/>
      <w:r>
        <w:t xml:space="preserve"> </w:t>
      </w:r>
      <w:proofErr w:type="spellStart"/>
      <w:r>
        <w:t>inn</w:t>
      </w:r>
      <w:proofErr w:type="spellEnd"/>
      <w:r>
        <w:t xml:space="preserve"> seinem Psalm singet/ reichlich getröstet werden. </w:t>
      </w:r>
    </w:p>
    <w:p w14:paraId="43737AB7" w14:textId="77777777" w:rsidR="00C1008A" w:rsidRDefault="00C1008A" w:rsidP="00C1008A">
      <w:pPr>
        <w:pStyle w:val="StandardWeb"/>
      </w:pPr>
      <w:r>
        <w:rPr>
          <w:rStyle w:val="Fett"/>
          <w:rFonts w:eastAsiaTheme="majorEastAsia"/>
        </w:rPr>
        <w:t xml:space="preserve">Wie </w:t>
      </w:r>
      <w:proofErr w:type="spellStart"/>
      <w:r>
        <w:rPr>
          <w:rStyle w:val="Fett"/>
          <w:rFonts w:eastAsiaTheme="majorEastAsia"/>
        </w:rPr>
        <w:t>sol</w:t>
      </w:r>
      <w:proofErr w:type="spellEnd"/>
      <w:r>
        <w:rPr>
          <w:rStyle w:val="Fett"/>
          <w:rFonts w:eastAsiaTheme="majorEastAsia"/>
        </w:rPr>
        <w:t xml:space="preserve"> ein Christ </w:t>
      </w:r>
      <w:proofErr w:type="spellStart"/>
      <w:r>
        <w:rPr>
          <w:rStyle w:val="Fett"/>
          <w:rFonts w:eastAsiaTheme="majorEastAsia"/>
        </w:rPr>
        <w:t>thun</w:t>
      </w:r>
      <w:proofErr w:type="spellEnd"/>
      <w:r>
        <w:rPr>
          <w:rStyle w:val="Fett"/>
          <w:rFonts w:eastAsiaTheme="majorEastAsia"/>
        </w:rPr>
        <w:t xml:space="preserve">/ wenn er wider </w:t>
      </w:r>
      <w:proofErr w:type="spellStart"/>
      <w:r>
        <w:rPr>
          <w:rStyle w:val="Fett"/>
          <w:rFonts w:eastAsiaTheme="majorEastAsia"/>
        </w:rPr>
        <w:t>trost</w:t>
      </w:r>
      <w:proofErr w:type="spellEnd"/>
      <w:r>
        <w:rPr>
          <w:rStyle w:val="Fett"/>
          <w:rFonts w:eastAsiaTheme="majorEastAsia"/>
        </w:rPr>
        <w:t xml:space="preserve"> </w:t>
      </w:r>
      <w:proofErr w:type="spellStart"/>
      <w:r>
        <w:rPr>
          <w:rStyle w:val="Fett"/>
          <w:rFonts w:eastAsiaTheme="majorEastAsia"/>
        </w:rPr>
        <w:t>fület</w:t>
      </w:r>
      <w:proofErr w:type="spellEnd"/>
      <w:r>
        <w:rPr>
          <w:rStyle w:val="Fett"/>
          <w:rFonts w:eastAsiaTheme="majorEastAsia"/>
        </w:rPr>
        <w:t>?</w:t>
      </w:r>
      <w:r>
        <w:t xml:space="preserve"> </w:t>
      </w:r>
    </w:p>
    <w:p w14:paraId="6D45B333" w14:textId="71340C52" w:rsidR="00BD71A4" w:rsidRDefault="00C1008A" w:rsidP="00C1008A">
      <w:pPr>
        <w:pStyle w:val="StandardWeb"/>
      </w:pPr>
      <w:r>
        <w:t xml:space="preserve">Gott dem Vatter alles </w:t>
      </w:r>
      <w:proofErr w:type="spellStart"/>
      <w:r>
        <w:t>trostes</w:t>
      </w:r>
      <w:proofErr w:type="spellEnd"/>
      <w:r>
        <w:t xml:space="preserve"> </w:t>
      </w:r>
      <w:proofErr w:type="spellStart"/>
      <w:r>
        <w:t>sol</w:t>
      </w:r>
      <w:proofErr w:type="spellEnd"/>
      <w:r>
        <w:t xml:space="preserve"> er mit </w:t>
      </w:r>
      <w:proofErr w:type="spellStart"/>
      <w:r>
        <w:t>freuden</w:t>
      </w:r>
      <w:proofErr w:type="spellEnd"/>
      <w:r>
        <w:t xml:space="preserve"> lobsingen/ </w:t>
      </w:r>
      <w:proofErr w:type="spellStart"/>
      <w:r>
        <w:t>vnnd</w:t>
      </w:r>
      <w:proofErr w:type="spellEnd"/>
      <w:r>
        <w:t xml:space="preserve"> seines Sones </w:t>
      </w:r>
      <w:proofErr w:type="spellStart"/>
      <w:r>
        <w:t>vnd</w:t>
      </w:r>
      <w:proofErr w:type="spellEnd"/>
      <w:r>
        <w:t xml:space="preserve"> </w:t>
      </w:r>
      <w:proofErr w:type="spellStart"/>
      <w:r>
        <w:t>wortes</w:t>
      </w:r>
      <w:proofErr w:type="spellEnd"/>
      <w:r>
        <w:t xml:space="preserve"> </w:t>
      </w:r>
      <w:proofErr w:type="spellStart"/>
      <w:r>
        <w:t>krafft</w:t>
      </w:r>
      <w:proofErr w:type="spellEnd"/>
      <w:r>
        <w:t xml:space="preserve"> </w:t>
      </w:r>
      <w:proofErr w:type="spellStart"/>
      <w:r>
        <w:t>vnd</w:t>
      </w:r>
      <w:proofErr w:type="spellEnd"/>
      <w:r>
        <w:t xml:space="preserve"> </w:t>
      </w:r>
      <w:proofErr w:type="spellStart"/>
      <w:r>
        <w:t>hilff</w:t>
      </w:r>
      <w:proofErr w:type="spellEnd"/>
      <w:r>
        <w:t xml:space="preserve"> </w:t>
      </w:r>
      <w:proofErr w:type="spellStart"/>
      <w:r>
        <w:t>bey</w:t>
      </w:r>
      <w:proofErr w:type="spellEnd"/>
      <w:r>
        <w:t xml:space="preserve"> </w:t>
      </w:r>
      <w:proofErr w:type="spellStart"/>
      <w:r>
        <w:t>jederman</w:t>
      </w:r>
      <w:proofErr w:type="spellEnd"/>
      <w:r>
        <w:t xml:space="preserve"> </w:t>
      </w:r>
      <w:proofErr w:type="spellStart"/>
      <w:r>
        <w:t>rhümen</w:t>
      </w:r>
      <w:proofErr w:type="spellEnd"/>
      <w:r>
        <w:t xml:space="preserve"> </w:t>
      </w:r>
      <w:proofErr w:type="spellStart"/>
      <w:r>
        <w:t>vnnd</w:t>
      </w:r>
      <w:proofErr w:type="spellEnd"/>
      <w:r>
        <w:t xml:space="preserve"> predigen/ wie </w:t>
      </w:r>
      <w:proofErr w:type="spellStart"/>
      <w:r>
        <w:t>Dauid</w:t>
      </w:r>
      <w:proofErr w:type="spellEnd"/>
      <w:r>
        <w:t xml:space="preserve"> </w:t>
      </w:r>
      <w:proofErr w:type="spellStart"/>
      <w:r>
        <w:t>auff</w:t>
      </w:r>
      <w:proofErr w:type="spellEnd"/>
      <w:r>
        <w:t xml:space="preserve"> seiner </w:t>
      </w:r>
      <w:proofErr w:type="spellStart"/>
      <w:r>
        <w:t>harpffen</w:t>
      </w:r>
      <w:proofErr w:type="spellEnd"/>
      <w:r>
        <w:t xml:space="preserve"> </w:t>
      </w:r>
      <w:proofErr w:type="spellStart"/>
      <w:r>
        <w:t>thut</w:t>
      </w:r>
      <w:proofErr w:type="spellEnd"/>
      <w:r>
        <w:t xml:space="preserve">/ </w:t>
      </w:r>
      <w:proofErr w:type="spellStart"/>
      <w:r>
        <w:t>vnd</w:t>
      </w:r>
      <w:proofErr w:type="spellEnd"/>
      <w:r>
        <w:t xml:space="preserve"> solle mit anderen betrübten betrübet sein/ </w:t>
      </w:r>
      <w:proofErr w:type="spellStart"/>
      <w:r>
        <w:t>vnd</w:t>
      </w:r>
      <w:proofErr w:type="spellEnd"/>
      <w:r>
        <w:t xml:space="preserve"> </w:t>
      </w:r>
      <w:proofErr w:type="spellStart"/>
      <w:r>
        <w:t>jnen</w:t>
      </w:r>
      <w:proofErr w:type="spellEnd"/>
      <w:r>
        <w:t xml:space="preserve"> </w:t>
      </w:r>
      <w:proofErr w:type="spellStart"/>
      <w:r>
        <w:t>jr</w:t>
      </w:r>
      <w:proofErr w:type="spellEnd"/>
      <w:r>
        <w:t xml:space="preserve"> last </w:t>
      </w:r>
      <w:proofErr w:type="spellStart"/>
      <w:r>
        <w:t>vnnd</w:t>
      </w:r>
      <w:proofErr w:type="spellEnd"/>
      <w:r>
        <w:t xml:space="preserve"> </w:t>
      </w:r>
      <w:proofErr w:type="spellStart"/>
      <w:r>
        <w:t>beschwerdt</w:t>
      </w:r>
      <w:proofErr w:type="spellEnd"/>
      <w:r>
        <w:t xml:space="preserve"> mit Christlichem </w:t>
      </w:r>
      <w:proofErr w:type="spellStart"/>
      <w:r>
        <w:t>hertzen</w:t>
      </w:r>
      <w:proofErr w:type="spellEnd"/>
      <w:r>
        <w:t xml:space="preserve"> tragen/ </w:t>
      </w:r>
      <w:proofErr w:type="spellStart"/>
      <w:r>
        <w:t>vnnd</w:t>
      </w:r>
      <w:proofErr w:type="spellEnd"/>
      <w:r>
        <w:t xml:space="preserve"> für sie </w:t>
      </w:r>
      <w:proofErr w:type="spellStart"/>
      <w:r>
        <w:t>hertzlich</w:t>
      </w:r>
      <w:proofErr w:type="spellEnd"/>
      <w:r>
        <w:t xml:space="preserve"> bitten </w:t>
      </w:r>
      <w:proofErr w:type="spellStart"/>
      <w:r>
        <w:t>vnnd</w:t>
      </w:r>
      <w:proofErr w:type="spellEnd"/>
      <w:r>
        <w:t xml:space="preserve"> </w:t>
      </w:r>
      <w:proofErr w:type="spellStart"/>
      <w:r>
        <w:t>seufftzen</w:t>
      </w:r>
      <w:proofErr w:type="spellEnd"/>
      <w:r>
        <w:t xml:space="preserve">/ </w:t>
      </w:r>
      <w:proofErr w:type="spellStart"/>
      <w:r>
        <w:t>vnnd</w:t>
      </w:r>
      <w:proofErr w:type="spellEnd"/>
      <w:r>
        <w:t xml:space="preserve"> sie wider trösten </w:t>
      </w:r>
      <w:proofErr w:type="spellStart"/>
      <w:r>
        <w:t>vnnd</w:t>
      </w:r>
      <w:proofErr w:type="spellEnd"/>
      <w:r>
        <w:t xml:space="preserve"> </w:t>
      </w:r>
      <w:proofErr w:type="spellStart"/>
      <w:r>
        <w:t>stercken</w:t>
      </w:r>
      <w:proofErr w:type="spellEnd"/>
      <w:r>
        <w:t xml:space="preserve"> </w:t>
      </w:r>
      <w:proofErr w:type="spellStart"/>
      <w:r>
        <w:t>helffen</w:t>
      </w:r>
      <w:proofErr w:type="spellEnd"/>
      <w:r>
        <w:t xml:space="preserve">/ wie der HERRE Christus </w:t>
      </w:r>
      <w:proofErr w:type="spellStart"/>
      <w:r>
        <w:t>Sanct</w:t>
      </w:r>
      <w:proofErr w:type="spellEnd"/>
      <w:r>
        <w:t xml:space="preserve"> Peter </w:t>
      </w:r>
      <w:proofErr w:type="spellStart"/>
      <w:r>
        <w:t>befilcht</w:t>
      </w:r>
      <w:proofErr w:type="spellEnd"/>
      <w:r>
        <w:t xml:space="preserve">/ Er solle seine Brüder trösten/ </w:t>
      </w:r>
      <w:proofErr w:type="spellStart"/>
      <w:r>
        <w:t>vnnd</w:t>
      </w:r>
      <w:proofErr w:type="spellEnd"/>
      <w:r>
        <w:t xml:space="preserve"> </w:t>
      </w:r>
      <w:proofErr w:type="spellStart"/>
      <w:r>
        <w:t>yederman</w:t>
      </w:r>
      <w:proofErr w:type="spellEnd"/>
      <w:r>
        <w:t xml:space="preserve"> zu diesem </w:t>
      </w:r>
      <w:proofErr w:type="spellStart"/>
      <w:r>
        <w:t>himlischen</w:t>
      </w:r>
      <w:proofErr w:type="spellEnd"/>
      <w:r>
        <w:t xml:space="preserve"> </w:t>
      </w:r>
      <w:proofErr w:type="spellStart"/>
      <w:r>
        <w:t>Artzt</w:t>
      </w:r>
      <w:proofErr w:type="spellEnd"/>
      <w:r>
        <w:t xml:space="preserve"> </w:t>
      </w:r>
      <w:proofErr w:type="spellStart"/>
      <w:r>
        <w:t>vnd</w:t>
      </w:r>
      <w:proofErr w:type="spellEnd"/>
      <w:r>
        <w:t xml:space="preserve"> aller </w:t>
      </w:r>
      <w:proofErr w:type="spellStart"/>
      <w:r>
        <w:t>welt</w:t>
      </w:r>
      <w:proofErr w:type="spellEnd"/>
      <w:r>
        <w:t xml:space="preserve"> </w:t>
      </w:r>
      <w:proofErr w:type="spellStart"/>
      <w:r>
        <w:t>Heylandt</w:t>
      </w:r>
      <w:proofErr w:type="spellEnd"/>
      <w:r>
        <w:t xml:space="preserve"> weisen/ der allen dürftigen </w:t>
      </w:r>
      <w:proofErr w:type="spellStart"/>
      <w:r>
        <w:t>vmbonst</w:t>
      </w:r>
      <w:proofErr w:type="spellEnd"/>
      <w:r>
        <w:t xml:space="preserve"> (Esa. 55.) willig </w:t>
      </w:r>
      <w:proofErr w:type="spellStart"/>
      <w:r>
        <w:t>vnd</w:t>
      </w:r>
      <w:proofErr w:type="spellEnd"/>
      <w:r>
        <w:t xml:space="preserve"> mit </w:t>
      </w:r>
      <w:proofErr w:type="spellStart"/>
      <w:r>
        <w:t>freuden</w:t>
      </w:r>
      <w:proofErr w:type="spellEnd"/>
      <w:r>
        <w:t xml:space="preserve">/ in allen </w:t>
      </w:r>
      <w:proofErr w:type="spellStart"/>
      <w:r>
        <w:t>nöten</w:t>
      </w:r>
      <w:proofErr w:type="spellEnd"/>
      <w:r>
        <w:t xml:space="preserve"> </w:t>
      </w:r>
      <w:proofErr w:type="spellStart"/>
      <w:r>
        <w:t>leibs</w:t>
      </w:r>
      <w:proofErr w:type="spellEnd"/>
      <w:r>
        <w:t xml:space="preserve"> </w:t>
      </w:r>
      <w:proofErr w:type="spellStart"/>
      <w:r>
        <w:t>vnd</w:t>
      </w:r>
      <w:proofErr w:type="spellEnd"/>
      <w:r>
        <w:t xml:space="preserve"> der </w:t>
      </w:r>
      <w:proofErr w:type="spellStart"/>
      <w:r>
        <w:t>seele</w:t>
      </w:r>
      <w:proofErr w:type="spellEnd"/>
      <w:r>
        <w:t xml:space="preserve">/ zu allen </w:t>
      </w:r>
      <w:proofErr w:type="spellStart"/>
      <w:r>
        <w:t>zeiten</w:t>
      </w:r>
      <w:proofErr w:type="spellEnd"/>
      <w:r>
        <w:t xml:space="preserve"> </w:t>
      </w:r>
      <w:proofErr w:type="spellStart"/>
      <w:r>
        <w:t>helffen</w:t>
      </w:r>
      <w:proofErr w:type="spellEnd"/>
      <w:r>
        <w:t xml:space="preserve"> </w:t>
      </w:r>
      <w:proofErr w:type="spellStart"/>
      <w:r>
        <w:t>kan</w:t>
      </w:r>
      <w:proofErr w:type="spellEnd"/>
      <w:r>
        <w:t xml:space="preserve">/ </w:t>
      </w:r>
      <w:proofErr w:type="spellStart"/>
      <w:r>
        <w:t>vnd</w:t>
      </w:r>
      <w:proofErr w:type="spellEnd"/>
      <w:r>
        <w:t xml:space="preserve"> </w:t>
      </w:r>
      <w:proofErr w:type="spellStart"/>
      <w:r>
        <w:t>rathen</w:t>
      </w:r>
      <w:proofErr w:type="spellEnd"/>
      <w:r>
        <w:t xml:space="preserve"> </w:t>
      </w:r>
      <w:proofErr w:type="spellStart"/>
      <w:r>
        <w:t>wil</w:t>
      </w:r>
      <w:proofErr w:type="spellEnd"/>
      <w:r>
        <w:t xml:space="preserve">/ wie er solches mit seinem </w:t>
      </w:r>
      <w:proofErr w:type="spellStart"/>
      <w:r>
        <w:t>wort</w:t>
      </w:r>
      <w:proofErr w:type="spellEnd"/>
      <w:r>
        <w:t xml:space="preserve"> </w:t>
      </w:r>
      <w:proofErr w:type="spellStart"/>
      <w:r>
        <w:t>vnd</w:t>
      </w:r>
      <w:proofErr w:type="spellEnd"/>
      <w:r>
        <w:t xml:space="preserve"> </w:t>
      </w:r>
      <w:proofErr w:type="spellStart"/>
      <w:r>
        <w:t>eyd</w:t>
      </w:r>
      <w:proofErr w:type="spellEnd"/>
      <w:r>
        <w:t xml:space="preserve"> </w:t>
      </w:r>
      <w:proofErr w:type="spellStart"/>
      <w:r>
        <w:t>betheuret</w:t>
      </w:r>
      <w:proofErr w:type="spellEnd"/>
      <w:r>
        <w:t xml:space="preserve">/ </w:t>
      </w:r>
      <w:proofErr w:type="spellStart"/>
      <w:r>
        <w:t>vnd</w:t>
      </w:r>
      <w:proofErr w:type="spellEnd"/>
      <w:r>
        <w:t xml:space="preserve"> mit seinem Geist in </w:t>
      </w:r>
      <w:proofErr w:type="spellStart"/>
      <w:r>
        <w:t>vns</w:t>
      </w:r>
      <w:proofErr w:type="spellEnd"/>
      <w:r>
        <w:t xml:space="preserve"> versiegelt/ </w:t>
      </w:r>
      <w:proofErr w:type="spellStart"/>
      <w:r>
        <w:t>vnnd</w:t>
      </w:r>
      <w:proofErr w:type="spellEnd"/>
      <w:r>
        <w:t xml:space="preserve"> </w:t>
      </w:r>
      <w:proofErr w:type="spellStart"/>
      <w:r>
        <w:t>vns</w:t>
      </w:r>
      <w:proofErr w:type="spellEnd"/>
      <w:r>
        <w:t xml:space="preserve"> </w:t>
      </w:r>
      <w:proofErr w:type="spellStart"/>
      <w:r>
        <w:t>vil</w:t>
      </w:r>
      <w:proofErr w:type="spellEnd"/>
      <w:r>
        <w:t xml:space="preserve"> betrübter </w:t>
      </w:r>
      <w:proofErr w:type="spellStart"/>
      <w:r>
        <w:t>leut</w:t>
      </w:r>
      <w:proofErr w:type="spellEnd"/>
      <w:r>
        <w:t xml:space="preserve"> </w:t>
      </w:r>
      <w:proofErr w:type="spellStart"/>
      <w:r>
        <w:t>exempel</w:t>
      </w:r>
      <w:proofErr w:type="spellEnd"/>
      <w:r>
        <w:t xml:space="preserve"> lest </w:t>
      </w:r>
      <w:proofErr w:type="spellStart"/>
      <w:r>
        <w:t>fürschreyben</w:t>
      </w:r>
      <w:proofErr w:type="spellEnd"/>
      <w:r>
        <w:t xml:space="preserve">/ das wir glauben/ er wölle </w:t>
      </w:r>
      <w:proofErr w:type="spellStart"/>
      <w:r>
        <w:t>nit</w:t>
      </w:r>
      <w:proofErr w:type="spellEnd"/>
      <w:r>
        <w:t xml:space="preserve"> den </w:t>
      </w:r>
      <w:proofErr w:type="spellStart"/>
      <w:r>
        <w:t>tod</w:t>
      </w:r>
      <w:proofErr w:type="spellEnd"/>
      <w:r>
        <w:t xml:space="preserve"> </w:t>
      </w:r>
      <w:proofErr w:type="spellStart"/>
      <w:r>
        <w:t>vnd</w:t>
      </w:r>
      <w:proofErr w:type="spellEnd"/>
      <w:r>
        <w:t xml:space="preserve"> ewiges zagen des </w:t>
      </w:r>
      <w:proofErr w:type="spellStart"/>
      <w:r>
        <w:t>sünders</w:t>
      </w:r>
      <w:proofErr w:type="spellEnd"/>
      <w:r>
        <w:t xml:space="preserve">/ </w:t>
      </w:r>
      <w:proofErr w:type="spellStart"/>
      <w:r>
        <w:t>sonder</w:t>
      </w:r>
      <w:proofErr w:type="spellEnd"/>
      <w:r>
        <w:t xml:space="preserve"> das man sich </w:t>
      </w:r>
      <w:proofErr w:type="spellStart"/>
      <w:r>
        <w:t>bekere</w:t>
      </w:r>
      <w:proofErr w:type="spellEnd"/>
      <w:r>
        <w:t xml:space="preserve">/ </w:t>
      </w:r>
      <w:proofErr w:type="spellStart"/>
      <w:r>
        <w:t>vnd</w:t>
      </w:r>
      <w:proofErr w:type="spellEnd"/>
      <w:r>
        <w:t xml:space="preserve"> zu </w:t>
      </w:r>
      <w:proofErr w:type="spellStart"/>
      <w:r>
        <w:t>jm</w:t>
      </w:r>
      <w:proofErr w:type="spellEnd"/>
      <w:r>
        <w:t xml:space="preserve"> komme/ </w:t>
      </w:r>
      <w:proofErr w:type="spellStart"/>
      <w:r>
        <w:t>vnd</w:t>
      </w:r>
      <w:proofErr w:type="spellEnd"/>
      <w:r>
        <w:t xml:space="preserve"> </w:t>
      </w:r>
      <w:proofErr w:type="spellStart"/>
      <w:r>
        <w:t>vnser</w:t>
      </w:r>
      <w:proofErr w:type="spellEnd"/>
      <w:r>
        <w:t xml:space="preserve"> </w:t>
      </w:r>
      <w:proofErr w:type="spellStart"/>
      <w:r>
        <w:t>seele</w:t>
      </w:r>
      <w:proofErr w:type="spellEnd"/>
      <w:r>
        <w:t xml:space="preserve"> in </w:t>
      </w:r>
      <w:proofErr w:type="spellStart"/>
      <w:r>
        <w:t>wollust</w:t>
      </w:r>
      <w:proofErr w:type="spellEnd"/>
      <w:r>
        <w:t xml:space="preserve"> </w:t>
      </w:r>
      <w:proofErr w:type="spellStart"/>
      <w:r>
        <w:t>fro</w:t>
      </w:r>
      <w:proofErr w:type="spellEnd"/>
      <w:r>
        <w:t xml:space="preserve"> werde </w:t>
      </w:r>
      <w:proofErr w:type="spellStart"/>
      <w:r>
        <w:t>vnd</w:t>
      </w:r>
      <w:proofErr w:type="spellEnd"/>
      <w:r>
        <w:t xml:space="preserve"> lebe/ </w:t>
      </w:r>
      <w:proofErr w:type="spellStart"/>
      <w:r>
        <w:t>vnd</w:t>
      </w:r>
      <w:proofErr w:type="spellEnd"/>
      <w:r>
        <w:t xml:space="preserve"> werde </w:t>
      </w:r>
      <w:proofErr w:type="spellStart"/>
      <w:r>
        <w:t>frölich</w:t>
      </w:r>
      <w:proofErr w:type="spellEnd"/>
      <w:r>
        <w:t xml:space="preserve"> im Herren/ </w:t>
      </w:r>
      <w:proofErr w:type="spellStart"/>
      <w:r>
        <w:t>Ezech</w:t>
      </w:r>
      <w:proofErr w:type="spellEnd"/>
      <w:r>
        <w:t xml:space="preserve">. 18. </w:t>
      </w:r>
      <w:proofErr w:type="spellStart"/>
      <w:r>
        <w:t>vnd</w:t>
      </w:r>
      <w:proofErr w:type="spellEnd"/>
      <w:r>
        <w:t xml:space="preserve"> </w:t>
      </w:r>
      <w:proofErr w:type="spellStart"/>
      <w:r>
        <w:t>frolocke</w:t>
      </w:r>
      <w:proofErr w:type="spellEnd"/>
      <w:r>
        <w:t xml:space="preserve">/ </w:t>
      </w:r>
      <w:proofErr w:type="spellStart"/>
      <w:r>
        <w:t>vnd</w:t>
      </w:r>
      <w:proofErr w:type="spellEnd"/>
      <w:r>
        <w:t xml:space="preserve"> springe </w:t>
      </w:r>
      <w:proofErr w:type="spellStart"/>
      <w:r>
        <w:t>vnd</w:t>
      </w:r>
      <w:proofErr w:type="spellEnd"/>
      <w:r>
        <w:t xml:space="preserve"> singe von </w:t>
      </w:r>
      <w:proofErr w:type="spellStart"/>
      <w:r>
        <w:t>hertzlicher</w:t>
      </w:r>
      <w:proofErr w:type="spellEnd"/>
      <w:r>
        <w:t xml:space="preserve"> </w:t>
      </w:r>
      <w:proofErr w:type="spellStart"/>
      <w:r>
        <w:t>wonne</w:t>
      </w:r>
      <w:proofErr w:type="spellEnd"/>
      <w:r>
        <w:t xml:space="preserve">/ welches Gott ein </w:t>
      </w:r>
      <w:proofErr w:type="spellStart"/>
      <w:r>
        <w:t>angenem</w:t>
      </w:r>
      <w:proofErr w:type="spellEnd"/>
      <w:r>
        <w:t xml:space="preserve"> </w:t>
      </w:r>
      <w:proofErr w:type="spellStart"/>
      <w:r>
        <w:t>Opffer</w:t>
      </w:r>
      <w:proofErr w:type="spellEnd"/>
      <w:r>
        <w:t xml:space="preserve"> ist/ </w:t>
      </w:r>
      <w:proofErr w:type="spellStart"/>
      <w:r>
        <w:t>Psalmo</w:t>
      </w:r>
      <w:proofErr w:type="spellEnd"/>
      <w:r>
        <w:t xml:space="preserve"> 32. </w:t>
      </w:r>
    </w:p>
    <w:p w14:paraId="25F8A3F0" w14:textId="77777777" w:rsidR="00CC7CA7" w:rsidRDefault="00CC7CA7">
      <w:pPr>
        <w:spacing w:after="0" w:line="240" w:lineRule="auto"/>
      </w:pPr>
      <w:r>
        <w:br w:type="page"/>
      </w:r>
    </w:p>
    <w:p w14:paraId="4EB60421" w14:textId="77777777" w:rsidR="00CC7CA7" w:rsidRDefault="00CC7CA7" w:rsidP="00CC7CA7">
      <w:pPr>
        <w:pStyle w:val="berschrift1"/>
        <w:rPr>
          <w:sz w:val="48"/>
        </w:rPr>
      </w:pPr>
      <w:r>
        <w:lastRenderedPageBreak/>
        <w:t>Schönfeld, F. - Das christliche Kirchenjahr</w:t>
      </w:r>
    </w:p>
    <w:p w14:paraId="37C94CF1"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w:t>
      </w:r>
      <w:proofErr w:type="spellStart"/>
      <w:r>
        <w:t>Schriftchen</w:t>
      </w:r>
      <w:proofErr w:type="spellEnd"/>
      <w:r>
        <w:t xml:space="preserve">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4099830E" w14:textId="77777777" w:rsidR="00CC7CA7" w:rsidRDefault="00CC7CA7" w:rsidP="00CC7CA7">
      <w:pPr>
        <w:pStyle w:val="StandardWeb"/>
      </w:pPr>
      <w:r>
        <w:t xml:space="preserve">Sommerfeld, im Oktober 1866. </w:t>
      </w:r>
    </w:p>
    <w:p w14:paraId="5C459131" w14:textId="77777777" w:rsidR="00CC7CA7" w:rsidRDefault="00CC7CA7" w:rsidP="00CC7CA7">
      <w:pPr>
        <w:pStyle w:val="StandardWeb"/>
      </w:pPr>
      <w:r>
        <w:t xml:space="preserve">Der Verfasser. </w:t>
      </w:r>
    </w:p>
    <w:p w14:paraId="73DFEE39"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70C2F059" w14:textId="77777777" w:rsidR="00CC7CA7" w:rsidRDefault="00CC7CA7" w:rsidP="00CC7CA7">
      <w:pPr>
        <w:pStyle w:val="StandardWeb"/>
      </w:pPr>
      <w:r>
        <w:t xml:space="preserve">Das christliche Kirchenjahr wird zunächst in zwei Hälften, die festliche und </w:t>
      </w:r>
      <w:proofErr w:type="spellStart"/>
      <w:r>
        <w:t>festlose</w:t>
      </w:r>
      <w:proofErr w:type="spellEnd"/>
      <w:r>
        <w:t xml:space="preserve"> Hälfte, eingeteilt. Die festliche Hälfte reicht vom ersten Adventssonntage bis zum Trinitatisfeste. In dieser Hälfte werden die drei großen christlichen Feste Weihnachten, Ostern und Pfingsten gefeiert. Die </w:t>
      </w:r>
      <w:proofErr w:type="spellStart"/>
      <w:r>
        <w:t>festlose</w:t>
      </w:r>
      <w:proofErr w:type="spellEnd"/>
      <w:r>
        <w:t xml:space="preserv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Theile: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018B790D"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5EAF9ECB" w14:textId="77777777" w:rsidR="00CC7CA7" w:rsidRDefault="00CC7CA7" w:rsidP="00CC7CA7">
      <w:pPr>
        <w:pStyle w:val="berschrift2"/>
      </w:pPr>
      <w:r>
        <w:t>Feste oder Feiertage.</w:t>
      </w:r>
    </w:p>
    <w:p w14:paraId="126BBEFF"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w:t>
      </w:r>
      <w:r>
        <w:lastRenderedPageBreak/>
        <w:t xml:space="preserve">erinnern. Das Osterfest z. B. erinnert uns an die Auferstehung des Herrn. Das </w:t>
      </w:r>
      <w:r w:rsidR="00F35728">
        <w:t>Ereignis</w:t>
      </w:r>
      <w:r>
        <w:t xml:space="preserve">, woran uns ein Fest erinnert, heißt der Festgegenstand, dieser ist in dem Festevangelium erzählt. </w:t>
      </w:r>
    </w:p>
    <w:p w14:paraId="4A8AF522"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4FEAF18B"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proofErr w:type="spellStart"/>
      <w:r w:rsidR="00F35728">
        <w:t>Sabbat</w:t>
      </w:r>
      <w:r>
        <w:t>es</w:t>
      </w:r>
      <w:proofErr w:type="spellEnd"/>
      <w:r>
        <w:t xml:space="preserve"> ganz aus der christlichen Kirche. </w:t>
      </w:r>
    </w:p>
    <w:p w14:paraId="03413352"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775A91C0" w14:textId="77777777" w:rsidR="00CC7CA7" w:rsidRDefault="00CC7CA7" w:rsidP="00CC7CA7">
      <w:pPr>
        <w:pStyle w:val="berschrift3"/>
      </w:pPr>
      <w:r>
        <w:t>I. Die festliche Hälfte des Kirchenjahres.</w:t>
      </w:r>
    </w:p>
    <w:p w14:paraId="68965F19" w14:textId="77777777" w:rsidR="00CC7CA7" w:rsidRDefault="00CC7CA7" w:rsidP="00CC7CA7">
      <w:pPr>
        <w:pStyle w:val="berschrift4"/>
      </w:pPr>
      <w:r>
        <w:t>Der Weihnachtsfestkreis.</w:t>
      </w:r>
    </w:p>
    <w:p w14:paraId="6BCB25A9"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6B70AD97" w14:textId="77777777" w:rsidR="00CC7CA7" w:rsidRDefault="00CC7CA7" w:rsidP="00CC7CA7">
      <w:pPr>
        <w:pStyle w:val="berschrift5"/>
      </w:pPr>
      <w:r>
        <w:t>Die Adventszeit.</w:t>
      </w:r>
    </w:p>
    <w:p w14:paraId="5CC07AF5"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5F39E1A4"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4A924C36" w14:textId="77777777" w:rsidR="00CC7CA7" w:rsidRDefault="00CC7CA7" w:rsidP="00CC7CA7">
      <w:pPr>
        <w:pStyle w:val="berschrift5"/>
      </w:pPr>
      <w:r>
        <w:lastRenderedPageBreak/>
        <w:t>Das Weihnachtsfest.</w:t>
      </w:r>
    </w:p>
    <w:p w14:paraId="69828237"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4ECA6693"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proofErr w:type="gramStart"/>
      <w:r w:rsidR="00F35728">
        <w:t>usw.</w:t>
      </w:r>
      <w:r>
        <w:t>.</w:t>
      </w:r>
      <w:proofErr w:type="gramEnd"/>
      <w:r>
        <w:t xml:space="preserve"> </w:t>
      </w:r>
    </w:p>
    <w:p w14:paraId="45CDF323"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08F56879"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49B5ACDE"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59B5A25B" w14:textId="77777777" w:rsidR="00CC7CA7" w:rsidRDefault="00CC7CA7" w:rsidP="00CC7CA7">
      <w:pPr>
        <w:pStyle w:val="StandardWeb"/>
      </w:pPr>
      <w:r>
        <w:t xml:space="preserve">Die Gebräuche, welche man am </w:t>
      </w:r>
      <w:proofErr w:type="spellStart"/>
      <w:r>
        <w:t>Saturnusfeste</w:t>
      </w:r>
      <w:proofErr w:type="spellEnd"/>
      <w:r>
        <w:t xml:space="preserve"> hatte, trug man auch auf das Weihnachtsfest über. - Am </w:t>
      </w:r>
      <w:proofErr w:type="spellStart"/>
      <w:r>
        <w:t>Saturnusfeste</w:t>
      </w:r>
      <w:proofErr w:type="spellEnd"/>
      <w:r>
        <w:t xml:space="preserve"> zündete man eine Menge Wachslichter an. Ebenso zündet man nun in den Kirchen in der sogenannten Christnacht Wachskerzen an, des geistigen Lichtes gedenkend, welches Jesus gebracht hat. Auch bei unserer Christbescherung darf der bunte Wachsstock nicht fehlen. - Am </w:t>
      </w:r>
      <w:proofErr w:type="spellStart"/>
      <w:r>
        <w:t>Saturnusfeste</w:t>
      </w:r>
      <w:proofErr w:type="spellEnd"/>
      <w:r>
        <w:t xml:space="preserv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Antheil nehmen. Besonderer Erwähnung verdient noch der Weihnachts- ober Christbaum. </w:t>
      </w:r>
    </w:p>
    <w:p w14:paraId="28225181"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479D908A" w14:textId="77777777" w:rsidR="00CC7CA7" w:rsidRDefault="00CC7CA7" w:rsidP="00CC7CA7">
      <w:pPr>
        <w:pStyle w:val="StandardWeb"/>
      </w:pPr>
      <w:r>
        <w:t xml:space="preserve">Bemerkung. Der zweite Weihnachtstag wurde früher zugleich als </w:t>
      </w:r>
      <w:r w:rsidR="00F35728">
        <w:t>Gedächtnistag</w:t>
      </w:r>
      <w:r>
        <w:t xml:space="preserve"> des Stephanus (</w:t>
      </w:r>
      <w:proofErr w:type="spellStart"/>
      <w:r>
        <w:t>Apostelgesch</w:t>
      </w:r>
      <w:proofErr w:type="spellEnd"/>
      <w:r>
        <w:t xml:space="preserve">.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02BECD56" w14:textId="77777777" w:rsidR="00CC7CA7" w:rsidRDefault="00CC7CA7" w:rsidP="00CC7CA7">
      <w:pPr>
        <w:pStyle w:val="berschrift5"/>
      </w:pPr>
      <w:r>
        <w:t>Das Fest der Beschneidung Christi. (Neujahrsfest.)</w:t>
      </w:r>
    </w:p>
    <w:p w14:paraId="6CD80F7E"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37D737E8"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568895AC"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50E2D1E2"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w:t>
      </w:r>
      <w:proofErr w:type="gramStart"/>
      <w:r>
        <w:t>eher,</w:t>
      </w:r>
      <w:proofErr w:type="gramEnd"/>
      <w:r>
        <w:t xml:space="preserve"> als an jedem andern. Bei den Christen sollten diese Wünsche nur aus inniger Liebe und lauterer Frömmigkeit kommen; sie werden aber in sehr vielen Fällen nur der Gewohnheit und Mode wegen ausgesprochen. </w:t>
      </w:r>
    </w:p>
    <w:p w14:paraId="289AA23F" w14:textId="77777777" w:rsidR="00CC7CA7" w:rsidRDefault="00CC7CA7" w:rsidP="00CC7CA7">
      <w:pPr>
        <w:pStyle w:val="berschrift5"/>
      </w:pPr>
      <w:r>
        <w:t xml:space="preserve">Das </w:t>
      </w:r>
      <w:proofErr w:type="spellStart"/>
      <w:r>
        <w:t>Epiphaniasfest</w:t>
      </w:r>
      <w:proofErr w:type="spellEnd"/>
      <w:r>
        <w:t>.</w:t>
      </w:r>
    </w:p>
    <w:p w14:paraId="4F4F07E1"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31"/>
      </w:r>
      <w:r>
        <w:t xml:space="preserve">. Es erinnert uns dies Fest zunächst daran, </w:t>
      </w:r>
      <w:r>
        <w:lastRenderedPageBreak/>
        <w:t xml:space="preserve">dass 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25EE1709"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39F67502"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3EF3A52B"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24143B7D"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w:t>
      </w:r>
      <w:proofErr w:type="spellStart"/>
      <w:r>
        <w:t>Sexagesimae</w:t>
      </w:r>
      <w:proofErr w:type="spellEnd"/>
      <w:r>
        <w:t xml:space="preserve">, d. h. der 60. Tag; 3) der Sonntag </w:t>
      </w:r>
      <w:proofErr w:type="spellStart"/>
      <w:r>
        <w:t>Quinquagesimae</w:t>
      </w:r>
      <w:proofErr w:type="spellEnd"/>
      <w:r>
        <w:t>,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w:t>
      </w:r>
      <w:proofErr w:type="spellStart"/>
      <w:r>
        <w:t>Quadragesimae</w:t>
      </w:r>
      <w:proofErr w:type="spellEnd"/>
      <w:r>
        <w:t>) genannt, der vorhergehende der 50. (</w:t>
      </w:r>
      <w:proofErr w:type="spellStart"/>
      <w:r>
        <w:t>Quinquagesimae</w:t>
      </w:r>
      <w:proofErr w:type="spellEnd"/>
      <w:r>
        <w:t>) und so zurück die andern beiden der 60. (</w:t>
      </w:r>
      <w:proofErr w:type="spellStart"/>
      <w:r>
        <w:t>Sexagesimae</w:t>
      </w:r>
      <w:proofErr w:type="spellEnd"/>
      <w:r>
        <w:t xml:space="preserve">) und der 70. Tag (Septuagesimae) geheißen. Die Zählung ist freilich ungenau, aber gebräuchlich geworden. </w:t>
      </w:r>
    </w:p>
    <w:p w14:paraId="373AEE39" w14:textId="77777777" w:rsidR="00CC7CA7" w:rsidRDefault="00CC7CA7" w:rsidP="00CC7CA7">
      <w:pPr>
        <w:pStyle w:val="berschrift4"/>
      </w:pPr>
      <w:r>
        <w:t>Der Osterfestkreis.</w:t>
      </w:r>
    </w:p>
    <w:p w14:paraId="6AD1C2F1"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0C308746" w14:textId="77777777" w:rsidR="00CC7CA7" w:rsidRDefault="00CC7CA7" w:rsidP="00CC7CA7">
      <w:pPr>
        <w:pStyle w:val="berschrift5"/>
      </w:pPr>
      <w:r>
        <w:lastRenderedPageBreak/>
        <w:t>Die Leidenszeit.</w:t>
      </w:r>
    </w:p>
    <w:p w14:paraId="3CC23550"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w:t>
      </w:r>
      <w:proofErr w:type="gramStart"/>
      <w:r>
        <w:t>Haupt,</w:t>
      </w:r>
      <w:proofErr w:type="gramEnd"/>
      <w:r>
        <w:t xml:space="preserve">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01841057" w14:textId="77777777" w:rsidR="00CC7CA7" w:rsidRDefault="00CC7CA7" w:rsidP="00CC7CA7">
      <w:pPr>
        <w:pStyle w:val="level1"/>
        <w:numPr>
          <w:ilvl w:val="0"/>
          <w:numId w:val="1"/>
        </w:numPr>
      </w:pPr>
      <w:proofErr w:type="spellStart"/>
      <w:proofErr w:type="gramStart"/>
      <w:r>
        <w:rPr>
          <w:rStyle w:val="Fett"/>
          <w:rFonts w:eastAsiaTheme="majorEastAsia"/>
        </w:rPr>
        <w:t>Invocavit</w:t>
      </w:r>
      <w:proofErr w:type="spellEnd"/>
      <w:r>
        <w:rPr>
          <w:rStyle w:val="Fett"/>
          <w:rFonts w:eastAsiaTheme="majorEastAsia"/>
        </w:rPr>
        <w:t xml:space="preserve"> </w:t>
      </w:r>
      <w:r>
        <w:t>,</w:t>
      </w:r>
      <w:proofErr w:type="gramEnd"/>
      <w:r>
        <w:t xml:space="preserve"> d. h. Er hat gerufen, nach Ps. 91, 15. Er ruft rc.</w:t>
      </w:r>
    </w:p>
    <w:p w14:paraId="427377A7" w14:textId="77777777" w:rsidR="00CC7CA7" w:rsidRDefault="00CC7CA7" w:rsidP="00CC7CA7">
      <w:pPr>
        <w:pStyle w:val="level1"/>
        <w:numPr>
          <w:ilvl w:val="0"/>
          <w:numId w:val="1"/>
        </w:numPr>
      </w:pPr>
      <w:proofErr w:type="gramStart"/>
      <w:r>
        <w:rPr>
          <w:rStyle w:val="Fett"/>
          <w:rFonts w:eastAsiaTheme="majorEastAsia"/>
        </w:rPr>
        <w:t xml:space="preserve">Reminiscere </w:t>
      </w:r>
      <w:r>
        <w:t>,</w:t>
      </w:r>
      <w:proofErr w:type="gramEnd"/>
      <w:r>
        <w:t xml:space="preserve"> d. i. Gedenke, nach Ps. 25, 6. Gedenke Herr rc.</w:t>
      </w:r>
    </w:p>
    <w:p w14:paraId="62C2154A" w14:textId="77777777" w:rsidR="00CC7CA7" w:rsidRDefault="00CC7CA7" w:rsidP="00CC7CA7">
      <w:pPr>
        <w:pStyle w:val="level1"/>
        <w:numPr>
          <w:ilvl w:val="0"/>
          <w:numId w:val="1"/>
        </w:numPr>
      </w:pPr>
      <w:proofErr w:type="gramStart"/>
      <w:r>
        <w:rPr>
          <w:rStyle w:val="Fett"/>
          <w:rFonts w:eastAsiaTheme="majorEastAsia"/>
        </w:rPr>
        <w:t xml:space="preserve">Oculi </w:t>
      </w:r>
      <w:r>
        <w:t>,</w:t>
      </w:r>
      <w:proofErr w:type="gramEnd"/>
      <w:r>
        <w:t xml:space="preserve"> h. i. Die Augen, nach Ps. 25, 15. Meine Augen rc.</w:t>
      </w:r>
    </w:p>
    <w:p w14:paraId="4AB79219" w14:textId="77777777" w:rsidR="00CC7CA7" w:rsidRDefault="00CC7CA7" w:rsidP="00CC7CA7">
      <w:pPr>
        <w:pStyle w:val="level1"/>
        <w:numPr>
          <w:ilvl w:val="0"/>
          <w:numId w:val="1"/>
        </w:numPr>
      </w:pPr>
      <w:proofErr w:type="gramStart"/>
      <w:r>
        <w:rPr>
          <w:rStyle w:val="Fett"/>
          <w:rFonts w:eastAsiaTheme="majorEastAsia"/>
        </w:rPr>
        <w:t xml:space="preserve">Lätare </w:t>
      </w:r>
      <w:r>
        <w:t>,</w:t>
      </w:r>
      <w:proofErr w:type="gramEnd"/>
      <w:r>
        <w:t xml:space="preserve"> d. h. Freue dich, nach Jesaias 66, 10. Freuet euch mit rc.</w:t>
      </w:r>
    </w:p>
    <w:p w14:paraId="7F6C973B" w14:textId="77777777" w:rsidR="00CC7CA7" w:rsidRDefault="00CC7CA7" w:rsidP="00CC7CA7">
      <w:pPr>
        <w:pStyle w:val="level1"/>
        <w:numPr>
          <w:ilvl w:val="0"/>
          <w:numId w:val="1"/>
        </w:numPr>
      </w:pPr>
      <w:proofErr w:type="gramStart"/>
      <w:r>
        <w:rPr>
          <w:rStyle w:val="Fett"/>
          <w:rFonts w:eastAsiaTheme="majorEastAsia"/>
        </w:rPr>
        <w:t xml:space="preserve">Judica </w:t>
      </w:r>
      <w:r>
        <w:t>,</w:t>
      </w:r>
      <w:proofErr w:type="gramEnd"/>
      <w:r>
        <w:t xml:space="preserve"> d. h. Richte, nach Ps. 43, 1. Richte mich Gott, und führe rc.</w:t>
      </w:r>
    </w:p>
    <w:p w14:paraId="03F29D96" w14:textId="77777777" w:rsidR="00CC7CA7" w:rsidRDefault="00CC7CA7" w:rsidP="00CC7CA7">
      <w:pPr>
        <w:pStyle w:val="level1"/>
        <w:numPr>
          <w:ilvl w:val="0"/>
          <w:numId w:val="1"/>
        </w:numPr>
      </w:pPr>
      <w:proofErr w:type="gramStart"/>
      <w:r>
        <w:rPr>
          <w:rStyle w:val="Fett"/>
          <w:rFonts w:eastAsiaTheme="majorEastAsia"/>
        </w:rPr>
        <w:t xml:space="preserve">Palmarum </w:t>
      </w:r>
      <w:r>
        <w:t>,</w:t>
      </w:r>
      <w:proofErr w:type="gramEnd"/>
      <w:r>
        <w:t xml:space="preserve"> d. h. Sonntag der Palmen, nach Joh. 12, 13. Nahmen sie Palmenzweige rc.</w:t>
      </w:r>
    </w:p>
    <w:p w14:paraId="0D942D61" w14:textId="77777777" w:rsidR="00CC7CA7" w:rsidRDefault="00CC7CA7" w:rsidP="00CC7CA7">
      <w:pPr>
        <w:pStyle w:val="StandardWeb"/>
      </w:pPr>
      <w:r>
        <w:t xml:space="preserve">Der wichtigste Theil der Passionszeit ist die letzte Woche derselben, die </w:t>
      </w:r>
      <w:r w:rsidR="00F35728">
        <w:t>Karwoche</w:t>
      </w:r>
      <w:r>
        <w:t xml:space="preserve">, Klagewoche, nach einem altdeutschen Worte </w:t>
      </w:r>
      <w:proofErr w:type="spellStart"/>
      <w:r>
        <w:t>charen</w:t>
      </w:r>
      <w:proofErr w:type="spellEnd"/>
      <w:r>
        <w:t xml:space="preserve">,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089DAA53"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w:t>
      </w:r>
      <w:proofErr w:type="gramStart"/>
      <w:r>
        <w:t>Fürwahr</w:t>
      </w:r>
      <w:proofErr w:type="gramEnd"/>
      <w:r>
        <w:t xml:space="preserve">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239BDB97" w14:textId="77777777" w:rsidR="00CC7CA7" w:rsidRDefault="00CC7CA7" w:rsidP="00CC7CA7">
      <w:pPr>
        <w:pStyle w:val="berschrift5"/>
      </w:pPr>
      <w:r>
        <w:t>Das Osterfest.</w:t>
      </w:r>
    </w:p>
    <w:p w14:paraId="2D43F47E"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w:t>
      </w:r>
      <w:r>
        <w:lastRenderedPageBreak/>
        <w:t xml:space="preserve">der Glaubensgrund der christlichen Kirche. (I. </w:t>
      </w:r>
      <w:r w:rsidR="00F35728">
        <w:t>Korinther</w:t>
      </w:r>
      <w:r>
        <w:t xml:space="preserve"> 15, 17-22.) Das Evangelium für den ersten Osterfeiertag (Marcus 16, 1-8) erzählt uns die Auferstehung Jesu Christi. </w:t>
      </w:r>
    </w:p>
    <w:p w14:paraId="230747F0" w14:textId="77777777"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w:t>
      </w:r>
      <w:proofErr w:type="spellStart"/>
      <w:r>
        <w:t>Hallelujah</w:t>
      </w:r>
      <w:proofErr w:type="spellEnd"/>
      <w:r>
        <w:t xml:space="preserve">, d. h. Gelobt sei Gott! </w:t>
      </w:r>
    </w:p>
    <w:p w14:paraId="695F8492" w14:textId="77777777" w:rsidR="00CC7CA7" w:rsidRDefault="00F35728" w:rsidP="00CC7CA7">
      <w:pPr>
        <w:pStyle w:val="StandardWeb"/>
      </w:pPr>
      <w:r>
        <w:t>Über</w:t>
      </w:r>
      <w:r w:rsidR="00CC7CA7">
        <w:t xml:space="preserve"> den Ursprung des Namens „Ostern“ sind die Ansichten </w:t>
      </w:r>
      <w:r>
        <w:t>geteilt</w:t>
      </w:r>
      <w:r w:rsidR="00CC7CA7">
        <w:t xml:space="preserve">. </w:t>
      </w:r>
      <w:proofErr w:type="gramStart"/>
      <w:r w:rsidR="00CC7CA7">
        <w:t>Am richtigsten</w:t>
      </w:r>
      <w:proofErr w:type="gramEnd"/>
      <w:r w:rsidR="00CC7CA7">
        <w:t xml:space="preserve"> ist wohl die Ableitung von dem Namen einer Göttin der alten Deutschen, der „</w:t>
      </w:r>
      <w:proofErr w:type="spellStart"/>
      <w:r w:rsidR="00CC7CA7">
        <w:t>Ostera</w:t>
      </w:r>
      <w:proofErr w:type="spellEnd"/>
      <w:r w:rsidR="00CC7CA7">
        <w:t>“</w:t>
      </w:r>
      <w:r>
        <w:rPr>
          <w:rStyle w:val="Funotenzeichen"/>
        </w:rPr>
        <w:footnoteReference w:id="32"/>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106DD2B2" w14:textId="77777777"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Corinth, 15, 42-44.) </w:t>
      </w:r>
    </w:p>
    <w:p w14:paraId="6038C197"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7C67B045"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30E22EEB"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w:t>
      </w:r>
      <w:proofErr w:type="spellStart"/>
      <w:r>
        <w:t>Eierfest</w:t>
      </w:r>
      <w:proofErr w:type="spellEnd"/>
      <w:r>
        <w:t xml:space="preserve">,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„Waleien.“) </w:t>
      </w:r>
    </w:p>
    <w:p w14:paraId="702EBDEB"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4C38C453" w14:textId="77777777" w:rsidR="00CC7CA7" w:rsidRDefault="00CC7CA7" w:rsidP="00CC7CA7">
      <w:pPr>
        <w:pStyle w:val="berschrift5"/>
      </w:pPr>
      <w:r>
        <w:t>Die vierzig Tage der Freude</w:t>
      </w:r>
    </w:p>
    <w:p w14:paraId="38D089FB"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334A3641"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41102DCF"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24BA4201"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proofErr w:type="gramStart"/>
      <w:r w:rsidR="00F35728">
        <w:t>usw.</w:t>
      </w:r>
      <w:r>
        <w:t>.</w:t>
      </w:r>
      <w:proofErr w:type="gramEnd"/>
      <w:r>
        <w:t xml:space="preserve"> </w:t>
      </w:r>
    </w:p>
    <w:p w14:paraId="1882F81B"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7374F22E"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687BCEC3" w14:textId="77777777" w:rsidR="00CC7CA7" w:rsidRDefault="00CC7CA7" w:rsidP="00CC7CA7">
      <w:pPr>
        <w:pStyle w:val="StandardWeb"/>
      </w:pPr>
      <w:r>
        <w:t xml:space="preserve">Der „sechste“ Sonntag (fällt schon in den Pfingstfestkreis) heißt: „Exaudi“ d. i. Erhöre; nach Ps. 27, 7. Herr höre meine Stimme rc. </w:t>
      </w:r>
    </w:p>
    <w:p w14:paraId="70B7F903" w14:textId="77777777" w:rsidR="00CC7CA7" w:rsidRDefault="00CC7CA7" w:rsidP="00CC7CA7">
      <w:pPr>
        <w:pStyle w:val="berschrift5"/>
      </w:pPr>
      <w:r>
        <w:t>Der Buß- und Bettag.</w:t>
      </w:r>
    </w:p>
    <w:p w14:paraId="5CD8D0B0" w14:textId="77777777" w:rsidR="00CC7CA7" w:rsidRDefault="00CC7CA7" w:rsidP="00CC7CA7">
      <w:pPr>
        <w:pStyle w:val="StandardWeb"/>
      </w:pPr>
      <w:r>
        <w:t xml:space="preserve">Am Mittwoch in der </w:t>
      </w:r>
      <w:proofErr w:type="spellStart"/>
      <w:r>
        <w:t>Jubilatewoche</w:t>
      </w:r>
      <w:proofErr w:type="spellEnd"/>
      <w:r>
        <w:t xml:space="preserv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w:t>
      </w:r>
      <w:r>
        <w:lastRenderedPageBreak/>
        <w:t xml:space="preserve">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04CADFA9"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w:t>
      </w:r>
      <w:proofErr w:type="spellStart"/>
      <w:r>
        <w:t>Hinkehr</w:t>
      </w:r>
      <w:proofErr w:type="spellEnd"/>
      <w:r>
        <w:t xml:space="preserve">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75F30333"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w:t>
      </w:r>
      <w:proofErr w:type="spellStart"/>
      <w:r>
        <w:t>Mizpa</w:t>
      </w:r>
      <w:proofErr w:type="spellEnd"/>
      <w:r>
        <w:t xml:space="preserve">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06CEAD33"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41D71FC5"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w:t>
      </w:r>
      <w:proofErr w:type="spellStart"/>
      <w:r>
        <w:t>so gar</w:t>
      </w:r>
      <w:proofErr w:type="spellEnd"/>
      <w:r>
        <w:t xml:space="preserve"> verschieden. </w:t>
      </w:r>
    </w:p>
    <w:p w14:paraId="74EAA2C7"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rc.</w:t>
      </w:r>
      <w:proofErr w:type="gramStart"/>
      <w:r>
        <w:t>, .Aus</w:t>
      </w:r>
      <w:proofErr w:type="gramEnd"/>
      <w:r>
        <w:t xml:space="preserve"> tiefer Noth schrei ich zu dir„ rc., „</w:t>
      </w:r>
      <w:proofErr w:type="spellStart"/>
      <w:r>
        <w:t>Straf</w:t>
      </w:r>
      <w:proofErr w:type="spellEnd"/>
      <w:r>
        <w:t xml:space="preserve"> mich nicht in deinem Zorn“ rc. </w:t>
      </w:r>
    </w:p>
    <w:p w14:paraId="6873A0CE" w14:textId="77777777" w:rsidR="00CC7CA7" w:rsidRDefault="00CC7CA7" w:rsidP="00CC7CA7">
      <w:pPr>
        <w:pStyle w:val="berschrift4"/>
      </w:pPr>
      <w:r>
        <w:t>Der Pfingstfestkreis.</w:t>
      </w:r>
    </w:p>
    <w:p w14:paraId="36ECEA0F"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39DC1884"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w:t>
      </w:r>
      <w:proofErr w:type="spellStart"/>
      <w:r>
        <w:t>festlose</w:t>
      </w:r>
      <w:proofErr w:type="spellEnd"/>
      <w:r>
        <w:t xml:space="preserve"> Hälfte des Kirchenjahres genannt. </w:t>
      </w:r>
    </w:p>
    <w:p w14:paraId="4BA55C57" w14:textId="77777777" w:rsidR="00CC7CA7" w:rsidRDefault="00CC7CA7" w:rsidP="00CC7CA7">
      <w:pPr>
        <w:pStyle w:val="berschrift5"/>
      </w:pPr>
      <w:r>
        <w:t>Das Himmelfahrtsfest.</w:t>
      </w:r>
    </w:p>
    <w:p w14:paraId="21D44E06"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68C1FC8A"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w:t>
      </w:r>
      <w:proofErr w:type="spellStart"/>
      <w:r>
        <w:t>Apostelgesch</w:t>
      </w:r>
      <w:proofErr w:type="spellEnd"/>
      <w:r>
        <w:t xml:space="preserve">. 1, 1-11) erzählt die Geschichte der Himmelfahrt des Herrn umständlicher. </w:t>
      </w:r>
    </w:p>
    <w:p w14:paraId="75023B75"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71AFE4F9"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03F00CD6"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2B292245" w14:textId="77777777" w:rsidR="00CC7CA7" w:rsidRDefault="00CC7CA7" w:rsidP="00CC7CA7">
      <w:pPr>
        <w:pStyle w:val="berschrift5"/>
      </w:pPr>
      <w:r>
        <w:t>Die Wartezeit.</w:t>
      </w:r>
    </w:p>
    <w:p w14:paraId="64147134" w14:textId="77777777" w:rsidR="00CC7CA7" w:rsidRDefault="00CC7CA7" w:rsidP="00CC7CA7">
      <w:pPr>
        <w:pStyle w:val="StandardWeb"/>
      </w:pPr>
      <w:r>
        <w:t>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w:t>
      </w:r>
      <w:proofErr w:type="spellStart"/>
      <w:r>
        <w:t>Apostelgesch</w:t>
      </w:r>
      <w:proofErr w:type="spellEnd"/>
      <w:r>
        <w:t xml:space="preserve">.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w:t>
      </w:r>
      <w:proofErr w:type="spellStart"/>
      <w:r>
        <w:t>senden</w:t>
      </w:r>
      <w:proofErr w:type="spellEnd"/>
      <w:r>
        <w:t xml:space="preserve"> will. </w:t>
      </w:r>
    </w:p>
    <w:p w14:paraId="7F47C44F" w14:textId="77777777" w:rsidR="00CC7CA7" w:rsidRDefault="00CC7CA7" w:rsidP="00CC7CA7">
      <w:pPr>
        <w:pStyle w:val="berschrift5"/>
      </w:pPr>
      <w:r>
        <w:lastRenderedPageBreak/>
        <w:t>Das Pfingstfest.</w:t>
      </w:r>
    </w:p>
    <w:p w14:paraId="7F430487"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w:t>
      </w:r>
      <w:proofErr w:type="spellStart"/>
      <w:r>
        <w:t>Apostelgesch</w:t>
      </w:r>
      <w:proofErr w:type="spellEnd"/>
      <w:r>
        <w:t xml:space="preserve">.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w:t>
      </w:r>
      <w:proofErr w:type="spellStart"/>
      <w:r>
        <w:t>heil'ger</w:t>
      </w:r>
      <w:proofErr w:type="spellEnd"/>
      <w:r>
        <w:t xml:space="preserve"> Geist, kehr' bei uns ein“ rc., „Nun bitten wir den heiligen Geist“ rc., „Komm' </w:t>
      </w:r>
      <w:proofErr w:type="spellStart"/>
      <w:r>
        <w:t>heil'ger</w:t>
      </w:r>
      <w:proofErr w:type="spellEnd"/>
      <w:r>
        <w:t xml:space="preserve"> Geist, Herre Gott!“ rc. u. a. </w:t>
      </w:r>
    </w:p>
    <w:p w14:paraId="4911BCBB"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w:t>
      </w:r>
      <w:proofErr w:type="spellStart"/>
      <w:proofErr w:type="gramStart"/>
      <w:r>
        <w:t>soviel</w:t>
      </w:r>
      <w:proofErr w:type="spellEnd"/>
      <w:proofErr w:type="gramEnd"/>
      <w:r>
        <w:t xml:space="preserve">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w:t>
      </w:r>
      <w:proofErr w:type="spellStart"/>
      <w:r>
        <w:t>Apostelgesch</w:t>
      </w:r>
      <w:proofErr w:type="spellEnd"/>
      <w:r>
        <w:t xml:space="preserve">.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w:t>
      </w:r>
      <w:proofErr w:type="spellStart"/>
      <w:r>
        <w:t>Apostelgesch</w:t>
      </w:r>
      <w:proofErr w:type="spellEnd"/>
      <w:r>
        <w:t xml:space="preserve">. 2, 9-11 lesen. Deshalb ist auch wohl anzunehmen, dass die Kunde dieses Wunders bald eine weite Verbreitung fand. </w:t>
      </w:r>
    </w:p>
    <w:p w14:paraId="48823E5B"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w:t>
      </w:r>
      <w:proofErr w:type="spellStart"/>
      <w:r>
        <w:t>eben so</w:t>
      </w:r>
      <w:proofErr w:type="spellEnd"/>
      <w:r>
        <w:t xml:space="preserve">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479EFC87"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394AAE38"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w:t>
      </w:r>
      <w:proofErr w:type="spellStart"/>
      <w:r>
        <w:t>Maimonat</w:t>
      </w:r>
      <w:proofErr w:type="spellEnd"/>
      <w:r>
        <w:t xml:space="preserve">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010A78C2"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w:t>
      </w:r>
      <w:proofErr w:type="spellStart"/>
      <w:r>
        <w:t>Bogislav</w:t>
      </w:r>
      <w:proofErr w:type="spellEnd"/>
      <w:r>
        <w:t xml:space="preserve">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09C758DC" w14:textId="77777777" w:rsidR="00CC7CA7" w:rsidRDefault="00CC7CA7" w:rsidP="00CC7CA7">
      <w:pPr>
        <w:pStyle w:val="berschrift5"/>
      </w:pPr>
      <w:r>
        <w:t>Das Trinitatisfest.</w:t>
      </w:r>
    </w:p>
    <w:p w14:paraId="3FA8B41C" w14:textId="77777777" w:rsidR="00CC7CA7" w:rsidRDefault="00CC7CA7" w:rsidP="00CC7CA7">
      <w:pPr>
        <w:pStyle w:val="StandardWeb"/>
      </w:pPr>
      <w:r>
        <w:t xml:space="preserve">Das Trinitatisfest fällt acht Tage nach Pfingsten. Es ist das Fest der heiligen Dreieinigkeit. Der Name Trinitatis kommt her von dem lateinischen Worte </w:t>
      </w:r>
      <w:proofErr w:type="spellStart"/>
      <w:r>
        <w:t>Trinitas</w:t>
      </w:r>
      <w:proofErr w:type="spellEnd"/>
      <w:r>
        <w:t xml:space="preserve">,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46126063"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w:t>
      </w:r>
      <w:proofErr w:type="gramStart"/>
      <w:r>
        <w:t>eignen,</w:t>
      </w:r>
      <w:proofErr w:type="gramEnd"/>
      <w:r>
        <w:t xml:space="preserve"> als für das Trinitatisfest; denn weder das Evangelium noch die Epistel handelt von der Dreieinigkeit. Im Evangelium (Joh. 3, 1-15) ist die Rede von der Wiedergeburt; die Epistel aber (Rom. 11, 33-36) handelt von der Weisheit Gottes bei Regierung der Menschen. </w:t>
      </w:r>
    </w:p>
    <w:p w14:paraId="4A089FC3"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47E5E7F6" w14:textId="77777777" w:rsidR="00CC7CA7" w:rsidRDefault="00CC7CA7" w:rsidP="00CC7CA7">
      <w:pPr>
        <w:pStyle w:val="berschrift3"/>
      </w:pPr>
      <w:r>
        <w:t xml:space="preserve">II. Die </w:t>
      </w:r>
      <w:proofErr w:type="spellStart"/>
      <w:r>
        <w:t>festlose</w:t>
      </w:r>
      <w:proofErr w:type="spellEnd"/>
      <w:r>
        <w:t xml:space="preserve"> Hälfte des Kirchenjahres.</w:t>
      </w:r>
    </w:p>
    <w:p w14:paraId="5A00A653" w14:textId="77777777" w:rsidR="00CC7CA7" w:rsidRDefault="00CC7CA7" w:rsidP="00CC7CA7">
      <w:pPr>
        <w:pStyle w:val="StandardWeb"/>
      </w:pPr>
      <w:r>
        <w:t xml:space="preserve">Die </w:t>
      </w:r>
      <w:proofErr w:type="spellStart"/>
      <w:r>
        <w:t>festlose</w:t>
      </w:r>
      <w:proofErr w:type="spellEnd"/>
      <w:r>
        <w:t xml:space="preserve"> Hälfte </w:t>
      </w:r>
      <w:r w:rsidR="00F35728">
        <w:t>umfasst</w:t>
      </w:r>
      <w:r>
        <w:t xml:space="preserve"> die Zeit vom Trinitatisfeste bis zum letzten Trinitatissonntage, an welchem das </w:t>
      </w:r>
      <w:r w:rsidR="00EF1512">
        <w:t>Totenfest</w:t>
      </w:r>
      <w:r>
        <w:t xml:space="preserve"> gefeiert wird. Man hat diese Zeit die </w:t>
      </w:r>
      <w:proofErr w:type="spellStart"/>
      <w:r>
        <w:rPr>
          <w:rStyle w:val="Fett"/>
          <w:rFonts w:eastAsiaTheme="majorEastAsia"/>
        </w:rPr>
        <w:t>festlose</w:t>
      </w:r>
      <w:proofErr w:type="spellEnd"/>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w:t>
      </w:r>
      <w:proofErr w:type="spellStart"/>
      <w:r>
        <w:t>festlose</w:t>
      </w:r>
      <w:proofErr w:type="spellEnd"/>
      <w:r>
        <w:t xml:space="preserv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65F9B5D0"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w:t>
      </w:r>
      <w:proofErr w:type="gramStart"/>
      <w:r>
        <w:t>Trinitatissonntage</w:t>
      </w:r>
      <w:proofErr w:type="gramEnd"/>
      <w:r>
        <w:t xml:space="preserve"> als wenn Ostern später gefeiert werden. </w:t>
      </w:r>
    </w:p>
    <w:p w14:paraId="37C0C979"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79FE09C9" w14:textId="77777777" w:rsidR="00CC7CA7" w:rsidRDefault="00CC7CA7" w:rsidP="00CC7CA7">
      <w:pPr>
        <w:pStyle w:val="berschrift5"/>
      </w:pPr>
      <w:r>
        <w:t>Das Reformationsfest.</w:t>
      </w:r>
    </w:p>
    <w:p w14:paraId="21CA5444"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w:t>
      </w:r>
      <w:proofErr w:type="spellStart"/>
      <w:r>
        <w:t>Gottesgelahrtheit</w:t>
      </w:r>
      <w:proofErr w:type="spellEnd"/>
      <w:r>
        <w:t xml:space="preserve">) an der Universität zu Prag im Jahre 1415 zu </w:t>
      </w:r>
      <w:proofErr w:type="spellStart"/>
      <w:r>
        <w:t>Costnitz</w:t>
      </w:r>
      <w:proofErr w:type="spellEnd"/>
      <w:r>
        <w:t xml:space="preserve"> den Feuertod. Zu dieser Strafe hatte ihn die Kirchenversammlung zu </w:t>
      </w:r>
      <w:proofErr w:type="spellStart"/>
      <w:r>
        <w:t>Costnitz</w:t>
      </w:r>
      <w:proofErr w:type="spellEnd"/>
      <w:r>
        <w:t xml:space="preserve"> </w:t>
      </w:r>
      <w:r w:rsidR="00EF1512">
        <w:t>verurteilt</w:t>
      </w:r>
      <w:r>
        <w:t xml:space="preserve">, und doch hatte er weiter nichts </w:t>
      </w:r>
      <w:proofErr w:type="gramStart"/>
      <w:r w:rsidR="00F35728">
        <w:t>getan</w:t>
      </w:r>
      <w:r>
        <w:t>,</w:t>
      </w:r>
      <w:proofErr w:type="gramEnd"/>
      <w:r>
        <w:t xml:space="preserve"> als in seinen Lehren das Verderben der Kirche aufgedeckt und auf dessen Abstellung gedrungen. Aber der Herr erweckte sich immer wieder neue Zeugen der Wahrheit. Um das Jahr 1517 ließ der Papst wiederum von Neuem Ab</w:t>
      </w:r>
      <w:r w:rsidR="00F35728">
        <w:t>lass</w:t>
      </w:r>
      <w:r>
        <w:t xml:space="preserve">briefe in der ganzen Christenheit verkaufen. Ein Mönch Namens Johann Tetzel durchzog Sachsen, um auch </w:t>
      </w:r>
      <w:proofErr w:type="gramStart"/>
      <w:r>
        <w:t>daselbst</w:t>
      </w:r>
      <w:proofErr w:type="gramEnd"/>
      <w:r>
        <w:t xml:space="preserve">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w:t>
      </w:r>
      <w:proofErr w:type="spellStart"/>
      <w:r>
        <w:t>heiligen</w:t>
      </w:r>
      <w:proofErr w:type="spellEnd"/>
      <w:r>
        <w:t xml:space="preserve"> Schrift enthalten ist. In vielen </w:t>
      </w:r>
      <w:r>
        <w:lastRenderedPageBreak/>
        <w:t xml:space="preserve">Gemeinden hat man jetzt das Reformationsfest auf den Sonntag nach dem 31. Oktober verlegt. </w:t>
      </w:r>
    </w:p>
    <w:p w14:paraId="6A0F6C13" w14:textId="77777777" w:rsidR="00CC7CA7" w:rsidRDefault="00CC7CA7" w:rsidP="00CC7CA7">
      <w:pPr>
        <w:pStyle w:val="berschrift5"/>
      </w:pPr>
      <w:r>
        <w:t>Das Erntedankfest.</w:t>
      </w:r>
    </w:p>
    <w:p w14:paraId="6CB1F7A8"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0276D14F"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23487F1F" w14:textId="77777777" w:rsidR="00CC7CA7" w:rsidRDefault="00CC7CA7" w:rsidP="00CC7CA7">
      <w:pPr>
        <w:pStyle w:val="berschrift5"/>
      </w:pPr>
      <w:r>
        <w:t xml:space="preserve">Das </w:t>
      </w:r>
      <w:r w:rsidR="00EF1512">
        <w:t>Totenfest</w:t>
      </w:r>
      <w:r>
        <w:t>.</w:t>
      </w:r>
    </w:p>
    <w:p w14:paraId="2F417D51"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7E71479E" w14:textId="77777777" w:rsidR="00CC7CA7" w:rsidRDefault="00CC7CA7" w:rsidP="00CC7CA7">
      <w:pPr>
        <w:pStyle w:val="berschrift5"/>
      </w:pPr>
      <w:r>
        <w:t>Die Marientage</w:t>
      </w:r>
    </w:p>
    <w:p w14:paraId="5AD56545"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479ADF0F"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1B6C17DF"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1CDC7C30"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w:t>
      </w:r>
      <w:proofErr w:type="spellStart"/>
      <w:r>
        <w:t>Sündopfer</w:t>
      </w:r>
      <w:proofErr w:type="spellEnd"/>
      <w:r>
        <w:t xml:space="preserve">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5194FD6D" w14:textId="77777777" w:rsidR="00CC7CA7" w:rsidRDefault="00CC7CA7" w:rsidP="00CC7CA7">
      <w:pPr>
        <w:pStyle w:val="berschrift5"/>
      </w:pPr>
      <w:r>
        <w:t>Das Johannisfest.</w:t>
      </w:r>
    </w:p>
    <w:p w14:paraId="5BCB1D15"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w:t>
      </w:r>
      <w:proofErr w:type="gramStart"/>
      <w:r>
        <w:t>früher,</w:t>
      </w:r>
      <w:proofErr w:type="gramEnd"/>
      <w:r>
        <w:t xml:space="preserve"> als das Geburtsfest des Herrn Jesu, das Weihnachtsfest. - Schon im fünften Jahrhundert wurde das Johannisfest gefeiert und von der alten Kirche als ein hohes Fest begangen. Die evangelische Kirche feiert es nicht allgemein. </w:t>
      </w:r>
      <w:r>
        <w:lastRenderedPageBreak/>
        <w:t xml:space="preserve">In den Gemeinden, wo es noch gefeiert wird, gilt es meist als halber Festtag, an welchem Vormittag Gottesdienst gehalten wird, während am Nachmittage Jedermann seiner Arbeit und seinem Geschäfte nachgeht. </w:t>
      </w:r>
    </w:p>
    <w:p w14:paraId="1A278A58"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w:t>
      </w:r>
      <w:proofErr w:type="spellStart"/>
      <w:r>
        <w:t>Tags</w:t>
      </w:r>
      <w:proofErr w:type="spellEnd"/>
      <w:r>
        <w:t xml:space="preserve">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79F31207" w14:textId="77777777" w:rsidR="00CC7CA7" w:rsidRDefault="00CC7CA7" w:rsidP="00CC7CA7">
      <w:pPr>
        <w:pStyle w:val="berschrift5"/>
      </w:pPr>
      <w:r>
        <w:t>Das Michaelisfest.</w:t>
      </w:r>
    </w:p>
    <w:p w14:paraId="7D07A25B"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w:t>
      </w:r>
      <w:proofErr w:type="spellStart"/>
      <w:r>
        <w:t>Da nach</w:t>
      </w:r>
      <w:proofErr w:type="spellEnd"/>
      <w:r>
        <w:t xml:space="preserve">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w:t>
      </w:r>
      <w:proofErr w:type="spellStart"/>
      <w:r>
        <w:t>zieren</w:t>
      </w:r>
      <w:proofErr w:type="spellEnd"/>
      <w:r>
        <w:t xml:space="preserve"> soll und warnt vor </w:t>
      </w:r>
      <w:r w:rsidR="00EF1512">
        <w:t>Ä</w:t>
      </w:r>
      <w:r>
        <w:t>rgerni</w:t>
      </w:r>
      <w:r w:rsidR="00EF1512">
        <w:t>s</w:t>
      </w:r>
      <w:r>
        <w:t xml:space="preserve"> und Verachtung der Kleinen. </w:t>
      </w:r>
    </w:p>
    <w:p w14:paraId="28EC7B2A" w14:textId="77777777" w:rsidR="00CC7CA7" w:rsidRDefault="00CC7CA7">
      <w:pPr>
        <w:spacing w:after="0" w:line="240" w:lineRule="auto"/>
      </w:pPr>
    </w:p>
    <w:p w14:paraId="133DC8B6" w14:textId="77777777" w:rsidR="00BD71A4" w:rsidRDefault="00BD71A4">
      <w:pPr>
        <w:spacing w:after="0" w:line="240" w:lineRule="auto"/>
        <w:rPr>
          <w:rFonts w:eastAsia="Times New Roman"/>
          <w:b/>
          <w:bCs/>
          <w:color w:val="000000"/>
          <w:kern w:val="36"/>
          <w:sz w:val="36"/>
          <w:szCs w:val="48"/>
          <w:lang w:eastAsia="de-DE"/>
        </w:rPr>
      </w:pPr>
      <w:r>
        <w:br w:type="page"/>
      </w:r>
    </w:p>
    <w:p w14:paraId="4449A869" w14:textId="77777777" w:rsidR="00D5498D" w:rsidRPr="00D5498D" w:rsidRDefault="00D5498D" w:rsidP="008E63BE">
      <w:pPr>
        <w:pStyle w:val="berschrift1"/>
      </w:pPr>
      <w:r w:rsidRPr="00D5498D">
        <w:lastRenderedPageBreak/>
        <w:t>Quellen:</w:t>
      </w:r>
    </w:p>
    <w:p w14:paraId="58CEAA1F"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B61494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E44A606"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1AA1F25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51DBF73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7EA79E24"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F6ACEE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F8F54B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8B10B1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B03C780" w14:textId="77777777" w:rsidR="00082307" w:rsidRDefault="00BD71A4" w:rsidP="00BD71A4">
      <w:pPr>
        <w:pStyle w:val="berschrift1"/>
      </w:pPr>
      <w:r>
        <w:lastRenderedPageBreak/>
        <w:t>Spendenaufruf</w:t>
      </w:r>
    </w:p>
    <w:p w14:paraId="1B095870"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092797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einigen Tagen das Vergnügen, in Straßburg die Kirche Jung St. Peter besichtigen zu können - das ist die Kirche, in der Wolfgang Capito die Reformation einführte und lange predigte. Sein Nachfolger war Paulus </w:t>
      </w:r>
      <w:proofErr w:type="spellStart"/>
      <w:r>
        <w:rPr>
          <w:rFonts w:ascii="Calibri" w:hAnsi="Calibri" w:cs="Calibri"/>
          <w:color w:val="000000"/>
          <w:sz w:val="22"/>
          <w:szCs w:val="22"/>
        </w:rPr>
        <w:t>Fagius</w:t>
      </w:r>
      <w:proofErr w:type="spellEnd"/>
      <w:r>
        <w:rPr>
          <w:rFonts w:ascii="Calibri" w:hAnsi="Calibri" w:cs="Calibri"/>
          <w:color w:val="000000"/>
          <w:sz w:val="22"/>
          <w:szCs w:val="22"/>
        </w:rPr>
        <w:t xml:space="preserve">, der dann mit Martin </w:t>
      </w:r>
      <w:proofErr w:type="spellStart"/>
      <w:r>
        <w:rPr>
          <w:rFonts w:ascii="Calibri" w:hAnsi="Calibri" w:cs="Calibri"/>
          <w:color w:val="000000"/>
          <w:sz w:val="22"/>
          <w:szCs w:val="22"/>
        </w:rPr>
        <w:t>Bucer</w:t>
      </w:r>
      <w:proofErr w:type="spellEnd"/>
      <w:r>
        <w:rPr>
          <w:rFonts w:ascii="Calibri" w:hAnsi="Calibri" w:cs="Calibri"/>
          <w:color w:val="000000"/>
          <w:sz w:val="22"/>
          <w:szCs w:val="22"/>
        </w:rPr>
        <w:t xml:space="preserve"> nach England ging und dort starb.</w:t>
      </w:r>
    </w:p>
    <w:p w14:paraId="1E4B57C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B72221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4928ED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Erhalt von Jung St. Peter ist teuer, die Gemeinde ist auf jede Spende angewiesen. Daher möchte ich auch hier zu Spenden aufrufen. Es gibt die Möglichkeit, per </w:t>
      </w:r>
      <w:proofErr w:type="spellStart"/>
      <w:r>
        <w:rPr>
          <w:rFonts w:ascii="Calibri" w:hAnsi="Calibri" w:cs="Calibri"/>
          <w:color w:val="000000"/>
          <w:sz w:val="22"/>
          <w:szCs w:val="22"/>
        </w:rPr>
        <w:t>Paypal</w:t>
      </w:r>
      <w:proofErr w:type="spellEnd"/>
      <w:r>
        <w:rPr>
          <w:rFonts w:ascii="Calibri" w:hAnsi="Calibri" w:cs="Calibri"/>
          <w:color w:val="000000"/>
          <w:sz w:val="22"/>
          <w:szCs w:val="22"/>
        </w:rPr>
        <w:t xml:space="preserve"> für diese Kirche und ihre Erhaltung zu spenden:</w:t>
      </w:r>
    </w:p>
    <w:p w14:paraId="357DC630"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 xml:space="preserve">Spendenlink </w:t>
        </w:r>
        <w:proofErr w:type="spellStart"/>
        <w:r w:rsidR="00BD71A4">
          <w:rPr>
            <w:rStyle w:val="Hyperlink"/>
            <w:rFonts w:ascii="Calibri" w:eastAsiaTheme="majorEastAsia" w:hAnsi="Calibri" w:cs="Calibri"/>
            <w:b/>
            <w:bCs/>
            <w:color w:val="333333"/>
            <w:sz w:val="22"/>
            <w:szCs w:val="22"/>
          </w:rPr>
          <w:t>Paypal</w:t>
        </w:r>
        <w:proofErr w:type="spellEnd"/>
      </w:hyperlink>
    </w:p>
    <w:p w14:paraId="3528E66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7D1B8B0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4B2742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D1F9EF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122418B"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w:t>
      </w:r>
      <w:proofErr w:type="gramStart"/>
      <w:r w:rsidRPr="00D5498D">
        <w:rPr>
          <w:rFonts w:eastAsia="Times New Roman"/>
          <w:color w:val="000000"/>
          <w:szCs w:val="24"/>
          <w:lang w:eastAsia="de-DE"/>
        </w:rPr>
        <w:t>Email</w:t>
      </w:r>
      <w:proofErr w:type="gramEnd"/>
      <w:r w:rsidRPr="00D5498D">
        <w:rPr>
          <w:rFonts w:eastAsia="Times New Roman"/>
          <w:color w:val="000000"/>
          <w:szCs w:val="24"/>
          <w:lang w:eastAsia="de-DE"/>
        </w:rPr>
        <w:t xml:space="preserve">-Adresse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07DA2" w14:textId="77777777" w:rsidR="00DF715F" w:rsidRDefault="00DF715F" w:rsidP="00CC7CA7">
      <w:pPr>
        <w:spacing w:after="0" w:line="240" w:lineRule="auto"/>
      </w:pPr>
      <w:r>
        <w:separator/>
      </w:r>
    </w:p>
  </w:endnote>
  <w:endnote w:type="continuationSeparator" w:id="0">
    <w:p w14:paraId="4B410E7D" w14:textId="77777777" w:rsidR="00DF715F" w:rsidRDefault="00DF715F"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20758" w14:textId="77777777" w:rsidR="00DF715F" w:rsidRDefault="00DF715F" w:rsidP="00CC7CA7">
      <w:pPr>
        <w:spacing w:after="0" w:line="240" w:lineRule="auto"/>
      </w:pPr>
      <w:r>
        <w:separator/>
      </w:r>
    </w:p>
  </w:footnote>
  <w:footnote w:type="continuationSeparator" w:id="0">
    <w:p w14:paraId="3F302E03" w14:textId="77777777" w:rsidR="00DF715F" w:rsidRDefault="00DF715F" w:rsidP="00CC7CA7">
      <w:pPr>
        <w:spacing w:after="0" w:line="240" w:lineRule="auto"/>
      </w:pPr>
      <w:r>
        <w:continuationSeparator/>
      </w:r>
    </w:p>
  </w:footnote>
  <w:footnote w:id="1">
    <w:p w14:paraId="2D79EEE1" w14:textId="77777777" w:rsidR="00C1008A" w:rsidRPr="00541EA0" w:rsidRDefault="00C1008A" w:rsidP="00C1008A">
      <w:pPr>
        <w:pStyle w:val="Funotentext"/>
        <w:rPr>
          <w:rStyle w:val="Funotenzeichen"/>
        </w:rPr>
      </w:pPr>
      <w:r>
        <w:rPr>
          <w:rStyle w:val="Funotenzeichen"/>
        </w:rPr>
        <w:footnoteRef/>
      </w:r>
      <w:r w:rsidRPr="00541EA0">
        <w:rPr>
          <w:rStyle w:val="Funotenzeichen"/>
        </w:rPr>
        <w:t xml:space="preserve"> Schüler</w:t>
      </w:r>
    </w:p>
  </w:footnote>
  <w:footnote w:id="2">
    <w:p w14:paraId="39CDFE70"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Lehrer</w:t>
      </w:r>
    </w:p>
  </w:footnote>
  <w:footnote w:id="3">
    <w:p w14:paraId="2EA6DA37"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Arius, seit 313 Presbyter in Alexandrien (gest. 336) lehrte, dass der Sohn unter dem Vater, wie ein Geschöpf unter seinem Schöpfer stehe.</w:t>
      </w:r>
    </w:p>
  </w:footnote>
  <w:footnote w:id="4">
    <w:p w14:paraId="520E4D6A" w14:textId="77777777" w:rsidR="00C1008A" w:rsidRPr="001C489F" w:rsidRDefault="00C1008A" w:rsidP="00C1008A">
      <w:pPr>
        <w:pStyle w:val="Funotentext"/>
      </w:pPr>
      <w:r w:rsidRPr="00541EA0">
        <w:rPr>
          <w:rStyle w:val="Funotenzeichen"/>
        </w:rPr>
        <w:footnoteRef/>
      </w:r>
      <w:r w:rsidRPr="00541EA0">
        <w:rPr>
          <w:rStyle w:val="Funotenzeichen"/>
        </w:rPr>
        <w:t xml:space="preserve"> Pelagius lebte zur Zeit Augustins und lehrte, dass der Mensch nicht allein auf Gottes Gnade angewiesen sei, sondern durch eigene Kraft die Sünde meiden könne.</w:t>
      </w:r>
    </w:p>
  </w:footnote>
  <w:footnote w:id="5">
    <w:p w14:paraId="09BCC8C2"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zum Beispiel</w:t>
      </w:r>
    </w:p>
  </w:footnote>
  <w:footnote w:id="6">
    <w:p w14:paraId="2A6E6783"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zum Beispiel</w:t>
      </w:r>
    </w:p>
  </w:footnote>
  <w:footnote w:id="7">
    <w:p w14:paraId="6885C66F" w14:textId="77777777" w:rsidR="00C1008A" w:rsidRPr="00541EA0" w:rsidRDefault="00C1008A" w:rsidP="00C1008A">
      <w:pPr>
        <w:pStyle w:val="Funotentext"/>
        <w:rPr>
          <w:rStyle w:val="Funotenzeichen"/>
        </w:rPr>
      </w:pPr>
      <w:r>
        <w:rPr>
          <w:rStyle w:val="Funotenzeichen"/>
        </w:rPr>
        <w:footnoteRef/>
      </w:r>
      <w:r w:rsidRPr="00541EA0">
        <w:rPr>
          <w:rStyle w:val="Funotenzeichen"/>
        </w:rPr>
        <w:t xml:space="preserve"> geschorenen Leute, Mönche</w:t>
      </w:r>
    </w:p>
  </w:footnote>
  <w:footnote w:id="8">
    <w:p w14:paraId="6F1A72DA"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Kutten</w:t>
      </w:r>
    </w:p>
  </w:footnote>
  <w:footnote w:id="9">
    <w:p w14:paraId="64B50FED"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Sie tragen einem nur Haare, d. h. Werthloses, (als Ertrag) ein.</w:t>
      </w:r>
    </w:p>
  </w:footnote>
  <w:footnote w:id="10">
    <w:p w14:paraId="1130E552"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Verdruss erregende</w:t>
      </w:r>
    </w:p>
  </w:footnote>
  <w:footnote w:id="11">
    <w:p w14:paraId="1BDA35AF"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Thomas Münzer, der an der Spitze der Zwickauer Schwarmgeister (1521) stand und dann die aufständischen Bauern anführte, am 30. Mai 1525 zu Mühlhausen enthauptet.</w:t>
      </w:r>
    </w:p>
  </w:footnote>
  <w:footnote w:id="12">
    <w:p w14:paraId="1D4A4B93"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Luther schrieb: sagen </w:t>
      </w:r>
      <w:r w:rsidRPr="00541EA0">
        <w:rPr>
          <w:rStyle w:val="Funotenzeichen"/>
        </w:rPr>
        <w:t xml:space="preserve">thar, d. i. keck ist zu sagen, von </w:t>
      </w:r>
      <w:r>
        <w:rPr>
          <w:rStyle w:val="Funotenzeichen"/>
        </w:rPr>
        <w:t>„</w:t>
      </w:r>
      <w:r w:rsidRPr="00541EA0">
        <w:rPr>
          <w:rStyle w:val="Funotenzeichen"/>
        </w:rPr>
        <w:t>thürren</w:t>
      </w:r>
      <w:r>
        <w:rPr>
          <w:rStyle w:val="Funotenzeichen"/>
        </w:rPr>
        <w:t>“</w:t>
      </w:r>
      <w:r w:rsidRPr="00541EA0">
        <w:rPr>
          <w:rStyle w:val="Funotenzeichen"/>
        </w:rPr>
        <w:t>, d. i. wagen.</w:t>
      </w:r>
    </w:p>
  </w:footnote>
  <w:footnote w:id="13">
    <w:p w14:paraId="46420771" w14:textId="77777777" w:rsidR="00C1008A" w:rsidRPr="00541EA0" w:rsidRDefault="00C1008A" w:rsidP="00C1008A">
      <w:pPr>
        <w:pStyle w:val="Funotentext"/>
        <w:rPr>
          <w:rStyle w:val="Funotenzeichen"/>
        </w:rPr>
      </w:pPr>
      <w:r>
        <w:rPr>
          <w:rStyle w:val="Funotenzeichen"/>
        </w:rPr>
        <w:footnoteRef/>
      </w:r>
      <w:r w:rsidRPr="00541EA0">
        <w:rPr>
          <w:rStyle w:val="Funotenzeichen"/>
        </w:rPr>
        <w:t xml:space="preserve"> im päpstlichen Rechtsbuch</w:t>
      </w:r>
    </w:p>
  </w:footnote>
  <w:footnote w:id="14">
    <w:p w14:paraId="6E244700" w14:textId="77777777" w:rsidR="00C1008A" w:rsidRPr="00541EA0" w:rsidRDefault="00C1008A" w:rsidP="00C1008A">
      <w:pPr>
        <w:pStyle w:val="Funotentext"/>
        <w:rPr>
          <w:rStyle w:val="Funotenzeichen"/>
        </w:rPr>
      </w:pPr>
      <w:r>
        <w:rPr>
          <w:rStyle w:val="Funotenzeichen"/>
        </w:rPr>
        <w:footnoteRef/>
      </w:r>
      <w:r w:rsidRPr="00541EA0">
        <w:rPr>
          <w:rStyle w:val="Funotenzeichen"/>
        </w:rPr>
        <w:t xml:space="preserve"> entraten, entbehren</w:t>
      </w:r>
    </w:p>
  </w:footnote>
  <w:footnote w:id="15">
    <w:p w14:paraId="00C4B9C0"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Verstand</w:t>
      </w:r>
    </w:p>
  </w:footnote>
  <w:footnote w:id="16">
    <w:p w14:paraId="161699D9"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Nichts sehen, nichts meistern, sondern glauben.</w:t>
      </w:r>
    </w:p>
  </w:footnote>
  <w:footnote w:id="17">
    <w:p w14:paraId="7C18DBEB" w14:textId="77777777" w:rsidR="00C1008A" w:rsidRPr="00541EA0" w:rsidRDefault="00C1008A" w:rsidP="00C1008A">
      <w:pPr>
        <w:pStyle w:val="Funotentext"/>
        <w:rPr>
          <w:rStyle w:val="Funotenzeichen"/>
        </w:rPr>
      </w:pPr>
      <w:r>
        <w:rPr>
          <w:rStyle w:val="Funotenzeichen"/>
        </w:rPr>
        <w:footnoteRef/>
      </w:r>
      <w:r w:rsidRPr="00541EA0">
        <w:rPr>
          <w:rStyle w:val="Funotenzeichen"/>
        </w:rPr>
        <w:t xml:space="preserve"> Sich schmeicheln, sich einen Gefallen tun</w:t>
      </w:r>
    </w:p>
  </w:footnote>
  <w:footnote w:id="18">
    <w:p w14:paraId="60B9B3A7"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Es taugt zu Nichts, nicht einmal Hunden vorgeworfen zu werden: eine sprichwörtliche Redensart, wie sie Luther auch in einer von ihm selbst verfassten Sammlung solcher Redensarten aufführt.</w:t>
      </w:r>
    </w:p>
  </w:footnote>
  <w:footnote w:id="19">
    <w:p w14:paraId="4F2DF7D7"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Lehrer</w:t>
      </w:r>
    </w:p>
  </w:footnote>
  <w:footnote w:id="20">
    <w:p w14:paraId="3189DBB5"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beschließen</w:t>
      </w:r>
    </w:p>
  </w:footnote>
  <w:footnote w:id="21">
    <w:p w14:paraId="10BE781D"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zu tun wagt</w:t>
      </w:r>
    </w:p>
  </w:footnote>
  <w:footnote w:id="22">
    <w:p w14:paraId="76129D57"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Pfarrkirche</w:t>
      </w:r>
    </w:p>
  </w:footnote>
  <w:footnote w:id="23">
    <w:p w14:paraId="432B0446" w14:textId="77777777" w:rsidR="00C1008A" w:rsidRPr="00541EA0" w:rsidRDefault="00C1008A" w:rsidP="00C1008A">
      <w:pPr>
        <w:pStyle w:val="Funotentext"/>
        <w:rPr>
          <w:rStyle w:val="Funotenzeichen"/>
        </w:rPr>
      </w:pPr>
      <w:r>
        <w:rPr>
          <w:rStyle w:val="Funotenzeichen"/>
        </w:rPr>
        <w:footnoteRef/>
      </w:r>
      <w:r w:rsidRPr="00541EA0">
        <w:rPr>
          <w:rStyle w:val="Funotenzeichen"/>
        </w:rPr>
        <w:t xml:space="preserve"> Am lustigsten macht sich Luther über diesen Reliquienunfug in der </w:t>
      </w:r>
      <w:r>
        <w:rPr>
          <w:rStyle w:val="Funotenzeichen"/>
        </w:rPr>
        <w:t>„</w:t>
      </w:r>
      <w:r w:rsidRPr="00541EA0">
        <w:rPr>
          <w:rStyle w:val="Funotenzeichen"/>
        </w:rPr>
        <w:t>Neuen Zeitung vom Rhein</w:t>
      </w:r>
      <w:r>
        <w:rPr>
          <w:rStyle w:val="Funotenzeichen"/>
        </w:rPr>
        <w:t>“</w:t>
      </w:r>
    </w:p>
  </w:footnote>
  <w:footnote w:id="24">
    <w:p w14:paraId="644FBA09" w14:textId="77777777" w:rsidR="00C1008A" w:rsidRPr="00541EA0" w:rsidRDefault="00C1008A" w:rsidP="00C1008A">
      <w:pPr>
        <w:pStyle w:val="Funotentext"/>
        <w:rPr>
          <w:rStyle w:val="Funotenzeichen"/>
        </w:rPr>
      </w:pPr>
      <w:r>
        <w:rPr>
          <w:rStyle w:val="Funotenzeichen"/>
        </w:rPr>
        <w:footnoteRef/>
      </w:r>
      <w:r w:rsidRPr="00541EA0">
        <w:rPr>
          <w:rStyle w:val="Funotenzeichen"/>
        </w:rPr>
        <w:t xml:space="preserve"> Kauz - Name des Vogels (Käuzchen), hier mit Bezug darauf angewandt, dass dieser Vögel herbeilockt, wie Luther in der Schrift an den Adel geschrieben hat: </w:t>
      </w:r>
      <w:r>
        <w:rPr>
          <w:rStyle w:val="Funotenzeichen"/>
        </w:rPr>
        <w:t>„</w:t>
      </w:r>
      <w:r w:rsidRPr="00541EA0">
        <w:rPr>
          <w:rStyle w:val="Funotenzeichen"/>
        </w:rPr>
        <w:t xml:space="preserve">man muss die lieben Heiligen zu </w:t>
      </w:r>
      <w:r w:rsidRPr="00541EA0">
        <w:rPr>
          <w:rStyle w:val="Funotenzeichen"/>
        </w:rPr>
        <w:t>Geldkutzen (= Geldkauzen) aufsetzen</w:t>
      </w:r>
      <w:r>
        <w:rPr>
          <w:rStyle w:val="Funotenzeichen"/>
        </w:rPr>
        <w:t>“</w:t>
      </w:r>
      <w:r w:rsidRPr="00541EA0">
        <w:rPr>
          <w:rStyle w:val="Funotenzeichen"/>
        </w:rPr>
        <w:t xml:space="preserve">, um nämlich durch sie die Leute herbeizuziehen und ihnen das Geld abzunehmen (einer der ältesten Drucke liest dort </w:t>
      </w:r>
      <w:r>
        <w:rPr>
          <w:rStyle w:val="Funotenzeichen"/>
        </w:rPr>
        <w:t>„</w:t>
      </w:r>
      <w:r w:rsidRPr="00541EA0">
        <w:rPr>
          <w:rStyle w:val="Funotenzeichen"/>
        </w:rPr>
        <w:t>Geldfangen</w:t>
      </w:r>
      <w:r>
        <w:rPr>
          <w:rStyle w:val="Funotenzeichen"/>
        </w:rPr>
        <w:t>“</w:t>
      </w:r>
      <w:r w:rsidRPr="00541EA0">
        <w:rPr>
          <w:rStyle w:val="Funotenzeichen"/>
        </w:rPr>
        <w:t xml:space="preserve">; oben ist irrig korrigiert: </w:t>
      </w:r>
      <w:r>
        <w:rPr>
          <w:rStyle w:val="Funotenzeichen"/>
        </w:rPr>
        <w:t>„</w:t>
      </w:r>
      <w:r w:rsidRPr="00541EA0">
        <w:rPr>
          <w:rStyle w:val="Funotenzeichen"/>
        </w:rPr>
        <w:t>Geldgötzen</w:t>
      </w:r>
      <w:r>
        <w:rPr>
          <w:rStyle w:val="Funotenzeichen"/>
        </w:rPr>
        <w:t>“</w:t>
      </w:r>
      <w:r w:rsidRPr="00541EA0">
        <w:rPr>
          <w:rStyle w:val="Funotenzeichen"/>
        </w:rPr>
        <w:t>)</w:t>
      </w:r>
    </w:p>
  </w:footnote>
  <w:footnote w:id="25">
    <w:p w14:paraId="61A0C57B"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Der geheimnisvolle Sack, in welchem der Gaukler seine angeblichen Zaubermittel herumführt und aus welchem er sein Zeug produciert.</w:t>
      </w:r>
    </w:p>
  </w:footnote>
  <w:footnote w:id="26">
    <w:p w14:paraId="6FC4F432"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während doch</w:t>
      </w:r>
    </w:p>
  </w:footnote>
  <w:footnote w:id="27">
    <w:p w14:paraId="71D90D4F"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Vergebung der Sünde</w:t>
      </w:r>
    </w:p>
  </w:footnote>
  <w:footnote w:id="28">
    <w:p w14:paraId="2EE08650"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die Platten tragen und geschoren sind</w:t>
      </w:r>
    </w:p>
  </w:footnote>
  <w:footnote w:id="29">
    <w:p w14:paraId="768D7337"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w:t>
      </w:r>
      <w:r>
        <w:rPr>
          <w:rStyle w:val="Funotenzeichen"/>
        </w:rPr>
        <w:t>„</w:t>
      </w:r>
      <w:r w:rsidRPr="00541EA0">
        <w:rPr>
          <w:rStyle w:val="Funotenzeichen"/>
        </w:rPr>
        <w:t>So jemand ein andres Evangelium lehren würde usw.</w:t>
      </w:r>
      <w:r>
        <w:rPr>
          <w:rStyle w:val="Funotenzeichen"/>
        </w:rPr>
        <w:t>“</w:t>
      </w:r>
    </w:p>
  </w:footnote>
  <w:footnote w:id="30">
    <w:p w14:paraId="2B8A021D" w14:textId="77777777" w:rsidR="00C1008A" w:rsidRPr="00541EA0" w:rsidRDefault="00C1008A" w:rsidP="00C1008A">
      <w:pPr>
        <w:pStyle w:val="Funotentext"/>
        <w:rPr>
          <w:rStyle w:val="Funotenzeichen"/>
        </w:rPr>
      </w:pPr>
      <w:r w:rsidRPr="00541EA0">
        <w:rPr>
          <w:rStyle w:val="Funotenzeichen"/>
        </w:rPr>
        <w:footnoteRef/>
      </w:r>
      <w:r w:rsidRPr="00541EA0">
        <w:rPr>
          <w:rStyle w:val="Funotenzeichen"/>
        </w:rPr>
        <w:t xml:space="preserve"> Agnes, nach der Legende die Tochter reicher christlicher Eltern zu Rom, hatte schon als Kind das Gelübde ewiger Keuschheit abgelegt und wurde, weil sie die Werbungen des </w:t>
      </w:r>
      <w:r w:rsidRPr="00541EA0">
        <w:rPr>
          <w:rStyle w:val="Funotenzeichen"/>
        </w:rPr>
        <w:t>Symphronius, des Sohnes des Stadtpräfecten, ablehnte, schließlich enthauptet.</w:t>
      </w:r>
    </w:p>
  </w:footnote>
  <w:footnote w:id="31">
    <w:p w14:paraId="3938A92D" w14:textId="77777777" w:rsidR="00CC7CA7" w:rsidRDefault="00CC7CA7">
      <w:pPr>
        <w:pStyle w:val="Funotentext"/>
      </w:pPr>
      <w:r>
        <w:rPr>
          <w:rStyle w:val="Funotenzeichen"/>
        </w:rPr>
        <w:footnoteRef/>
      </w:r>
      <w:r>
        <w:t xml:space="preserve"> Die morgenländische Kirche feiert es als </w:t>
      </w:r>
      <w:r>
        <w:t>Tauffest Christi und meint, es heißt Erscheinungsfest, weil bei der Taufe Jesu die Dreieinigkeit erschienen sei. (Jesus, Stimme vom Himmel, h. Geist).</w:t>
      </w:r>
    </w:p>
  </w:footnote>
  <w:footnote w:id="32">
    <w:p w14:paraId="4DBF05F4" w14:textId="0A695C26" w:rsidR="00F35728" w:rsidRDefault="00F35728" w:rsidP="00F35728">
      <w:pPr>
        <w:pStyle w:val="Funotentext"/>
      </w:pPr>
      <w:r>
        <w:rPr>
          <w:rStyle w:val="Funotenzeichen"/>
        </w:rPr>
        <w:footnoteRef/>
      </w:r>
      <w:r>
        <w:t xml:space="preserve"> Man hat den Namen auch ableiten wollen von dem </w:t>
      </w:r>
      <w:r>
        <w:t xml:space="preserve">latein. ostia oder hostia d, h. Opfer, insofern Christus für unsere Sünde geopfert ist; oder auch von ostium, die </w:t>
      </w:r>
      <w:r w:rsidR="00617DA9">
        <w:t>T</w:t>
      </w:r>
      <w:r>
        <w:t>ür, weil Ostern sonst den Eingang des Kirchenjahres bildete. Andere wollen auch die Ableitung von dem altdeutschen Worte „Ursten“ (Urständ), d. h. Auferstehung, für die richtige gehalten haben.</w:t>
      </w:r>
    </w:p>
    <w:p w14:paraId="34543CFB"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C4EF1"/>
    <w:multiLevelType w:val="multilevel"/>
    <w:tmpl w:val="63E6F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B23DDF"/>
    <w:multiLevelType w:val="multilevel"/>
    <w:tmpl w:val="C15C5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9B470E"/>
    <w:multiLevelType w:val="multilevel"/>
    <w:tmpl w:val="6F4E9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055842"/>
    <w:multiLevelType w:val="multilevel"/>
    <w:tmpl w:val="3C469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E817E58"/>
    <w:multiLevelType w:val="multilevel"/>
    <w:tmpl w:val="7C1CA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4"/>
  </w:num>
  <w:num w:numId="2" w16cid:durableId="1004668917">
    <w:abstractNumId w:val="5"/>
  </w:num>
  <w:num w:numId="3" w16cid:durableId="231164534">
    <w:abstractNumId w:val="6"/>
  </w:num>
  <w:num w:numId="4" w16cid:durableId="1273053600">
    <w:abstractNumId w:val="0"/>
  </w:num>
  <w:num w:numId="5" w16cid:durableId="1560557536">
    <w:abstractNumId w:val="3"/>
  </w:num>
  <w:num w:numId="6" w16cid:durableId="980622334">
    <w:abstractNumId w:val="1"/>
  </w:num>
  <w:num w:numId="7" w16cid:durableId="5249477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08A"/>
    <w:rsid w:val="000700B0"/>
    <w:rsid w:val="00082307"/>
    <w:rsid w:val="000C66E5"/>
    <w:rsid w:val="000D088F"/>
    <w:rsid w:val="00122BD9"/>
    <w:rsid w:val="001925D6"/>
    <w:rsid w:val="001F54C4"/>
    <w:rsid w:val="0022039F"/>
    <w:rsid w:val="00272484"/>
    <w:rsid w:val="00297F83"/>
    <w:rsid w:val="002E6D11"/>
    <w:rsid w:val="003504A2"/>
    <w:rsid w:val="00381C0C"/>
    <w:rsid w:val="00384893"/>
    <w:rsid w:val="00493B65"/>
    <w:rsid w:val="00537F59"/>
    <w:rsid w:val="00617DA9"/>
    <w:rsid w:val="00636F93"/>
    <w:rsid w:val="007166CE"/>
    <w:rsid w:val="00737EF6"/>
    <w:rsid w:val="00750633"/>
    <w:rsid w:val="00760119"/>
    <w:rsid w:val="007E1779"/>
    <w:rsid w:val="0083667B"/>
    <w:rsid w:val="008D7463"/>
    <w:rsid w:val="008E417E"/>
    <w:rsid w:val="008E63BE"/>
    <w:rsid w:val="009F3DA1"/>
    <w:rsid w:val="00A57AED"/>
    <w:rsid w:val="00B22D2C"/>
    <w:rsid w:val="00B25170"/>
    <w:rsid w:val="00B365E5"/>
    <w:rsid w:val="00BD71A4"/>
    <w:rsid w:val="00C1008A"/>
    <w:rsid w:val="00C35859"/>
    <w:rsid w:val="00CB42B8"/>
    <w:rsid w:val="00CC4EAC"/>
    <w:rsid w:val="00CC7CA7"/>
    <w:rsid w:val="00CD4CF0"/>
    <w:rsid w:val="00D14D4F"/>
    <w:rsid w:val="00D5498D"/>
    <w:rsid w:val="00D56329"/>
    <w:rsid w:val="00DC3900"/>
    <w:rsid w:val="00DF61FA"/>
    <w:rsid w:val="00DF715F"/>
    <w:rsid w:val="00EF1512"/>
    <w:rsid w:val="00F357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1C10F"/>
  <w15:chartTrackingRefBased/>
  <w15:docId w15:val="{E436774C-A152-4865-AB0C-6FAA68D73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Pages>
  <Words>39299</Words>
  <Characters>247586</Characters>
  <Application>Microsoft Office Word</Application>
  <DocSecurity>0</DocSecurity>
  <Lines>2063</Lines>
  <Paragraphs>572</Paragraphs>
  <ScaleCrop>false</ScaleCrop>
  <HeadingPairs>
    <vt:vector size="2" baseType="variant">
      <vt:variant>
        <vt:lpstr>Titel</vt:lpstr>
      </vt:variant>
      <vt:variant>
        <vt:i4>1</vt:i4>
      </vt:variant>
    </vt:vector>
  </HeadingPairs>
  <TitlesOfParts>
    <vt:vector size="1" baseType="lpstr">
      <vt:lpstr>Kirchenjahr - 6 nach Epiphanias</vt:lpstr>
    </vt:vector>
  </TitlesOfParts>
  <Company>Glaubensstimme.de</Company>
  <LinksUpToDate>false</LinksUpToDate>
  <CharactersWithSpaces>286313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- 6 nach Epiphanias</dc:title>
  <dc:subject/>
  <dc:creator>Andreas Janssen</dc:creator>
  <cp:keywords>Kirchenjahr</cp:keywords>
  <dc:description/>
  <cp:lastModifiedBy>Andreas Janssen</cp:lastModifiedBy>
  <cp:revision>4</cp:revision>
  <dcterms:created xsi:type="dcterms:W3CDTF">2022-12-17T09:27:00Z</dcterms:created>
  <dcterms:modified xsi:type="dcterms:W3CDTF">2022-12-18T08:43:00Z</dcterms:modified>
  <dc:language>de</dc:language>
</cp:coreProperties>
</file>